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D1CAC" w14:textId="64AE2568" w:rsidR="007166CE" w:rsidRDefault="005610A3" w:rsidP="00E94034">
      <w:pPr>
        <w:pStyle w:val="berschrift1"/>
        <w:rPr>
          <w:b w:val="0"/>
          <w:bCs w:val="0"/>
          <w:sz w:val="32"/>
          <w:szCs w:val="32"/>
        </w:rPr>
      </w:pPr>
      <w:r>
        <w:rPr>
          <w:b w:val="0"/>
          <w:bCs w:val="0"/>
          <w:noProof/>
          <w:sz w:val="32"/>
          <w:szCs w:val="32"/>
        </w:rPr>
        <w:drawing>
          <wp:inline distT="0" distB="0" distL="0" distR="0" wp14:anchorId="07DDFD3F" wp14:editId="2A638277">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681DB3D" w14:textId="77777777" w:rsidR="007166CE" w:rsidRDefault="007166CE" w:rsidP="007166CE">
      <w:pPr>
        <w:pStyle w:val="berschrift1"/>
      </w:pPr>
      <w:r>
        <w:br w:type="page"/>
      </w:r>
      <w:r>
        <w:lastRenderedPageBreak/>
        <w:t>Vorwort</w:t>
      </w:r>
    </w:p>
    <w:p w14:paraId="0EC4643E"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1F465107"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79F3D5A" w14:textId="77777777" w:rsidR="007166CE" w:rsidRDefault="007166CE" w:rsidP="007166CE">
      <w:r>
        <w:t>Euch allen wünsche ich Gottes reichen Segen und dass Ihr für Euch interessante Texte hier findet. Für Anregungen bin ich immer dankbar.</w:t>
      </w:r>
    </w:p>
    <w:p w14:paraId="63018E4B" w14:textId="77777777" w:rsidR="007166CE" w:rsidRDefault="007166CE" w:rsidP="007166CE">
      <w:r>
        <w:t>Gruß &amp; Segen,</w:t>
      </w:r>
    </w:p>
    <w:p w14:paraId="4DBCC2F7" w14:textId="77777777" w:rsidR="007166CE" w:rsidRDefault="007166CE" w:rsidP="007166CE">
      <w:r>
        <w:t>Andreas</w:t>
      </w:r>
    </w:p>
    <w:p w14:paraId="5D9050E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47C793A" w14:textId="16A2CBC8" w:rsidR="00BD71A4" w:rsidRDefault="007C3290">
      <w:pPr>
        <w:spacing w:after="0" w:line="240" w:lineRule="auto"/>
      </w:pPr>
      <w:r>
        <w:rPr>
          <w:noProof/>
        </w:rPr>
        <w:drawing>
          <wp:inline distT="0" distB="0" distL="0" distR="0" wp14:anchorId="7E707625" wp14:editId="6BECD0F0">
            <wp:extent cx="5133975" cy="8172450"/>
            <wp:effectExtent l="0" t="0" r="9525"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133975" cy="8172450"/>
                    </a:xfrm>
                    <a:prstGeom prst="rect">
                      <a:avLst/>
                    </a:prstGeom>
                  </pic:spPr>
                </pic:pic>
              </a:graphicData>
            </a:graphic>
          </wp:inline>
        </w:drawing>
      </w:r>
    </w:p>
    <w:p w14:paraId="3643483D" w14:textId="77777777" w:rsidR="00BD71A4" w:rsidRDefault="00BD71A4">
      <w:pPr>
        <w:spacing w:after="0" w:line="240" w:lineRule="auto"/>
        <w:rPr>
          <w:rFonts w:eastAsia="Times New Roman"/>
          <w:b/>
          <w:bCs/>
          <w:color w:val="000000"/>
          <w:kern w:val="36"/>
          <w:sz w:val="36"/>
          <w:szCs w:val="48"/>
          <w:lang w:eastAsia="de-DE"/>
        </w:rPr>
      </w:pPr>
      <w:r>
        <w:br w:type="page"/>
      </w:r>
    </w:p>
    <w:p w14:paraId="07DA6AD1" w14:textId="77777777" w:rsidR="007C3290" w:rsidRDefault="007C3290" w:rsidP="007C3290">
      <w:pPr>
        <w:pStyle w:val="berschrift1"/>
        <w:rPr>
          <w:sz w:val="48"/>
        </w:rPr>
      </w:pPr>
      <w:proofErr w:type="spellStart"/>
      <w:r>
        <w:t>Draconites</w:t>
      </w:r>
      <w:proofErr w:type="spellEnd"/>
      <w:r>
        <w:t xml:space="preserve">, Johannes - Von dem Richter unter allen </w:t>
      </w:r>
      <w:proofErr w:type="spellStart"/>
      <w:r>
        <w:t>voelckern</w:t>
      </w:r>
      <w:proofErr w:type="spellEnd"/>
      <w:r>
        <w:t>: JESU CHRISTO.</w:t>
      </w:r>
    </w:p>
    <w:p w14:paraId="61408B4C" w14:textId="77777777" w:rsidR="007C3290" w:rsidRDefault="007C3290" w:rsidP="007C3290">
      <w:pPr>
        <w:pStyle w:val="StandardWeb"/>
      </w:pPr>
      <w:r>
        <w:rPr>
          <w:rStyle w:val="Fett"/>
          <w:rFonts w:eastAsiaTheme="majorEastAsia"/>
        </w:rPr>
        <w:t xml:space="preserve">DOCTOR IOANNES </w:t>
      </w:r>
      <w:proofErr w:type="spellStart"/>
      <w:r>
        <w:rPr>
          <w:rStyle w:val="Fett"/>
          <w:rFonts w:eastAsiaTheme="majorEastAsia"/>
        </w:rPr>
        <w:t>DRACONITES</w:t>
      </w:r>
      <w:proofErr w:type="spellEnd"/>
      <w:r>
        <w:rPr>
          <w:rStyle w:val="Fett"/>
          <w:rFonts w:eastAsiaTheme="majorEastAsia"/>
        </w:rPr>
        <w:t>.</w:t>
      </w:r>
      <w:r>
        <w:t xml:space="preserve"> </w:t>
      </w:r>
    </w:p>
    <w:p w14:paraId="042CC55E" w14:textId="77777777" w:rsidR="007C3290" w:rsidRDefault="007C3290" w:rsidP="007C3290">
      <w:pPr>
        <w:pStyle w:val="StandardWeb"/>
      </w:pPr>
      <w:r>
        <w:t xml:space="preserve">Micha. </w:t>
      </w:r>
      <w:proofErr w:type="spellStart"/>
      <w:r>
        <w:t>IIII</w:t>
      </w:r>
      <w:proofErr w:type="spellEnd"/>
      <w:r>
        <w:t>.</w:t>
      </w:r>
      <w:r>
        <w:br/>
      </w:r>
      <w:r>
        <w:rPr>
          <w:rStyle w:val="Fett"/>
          <w:rFonts w:eastAsiaTheme="majorEastAsia"/>
        </w:rPr>
        <w:t xml:space="preserve">Er wird richten unter </w:t>
      </w:r>
      <w:proofErr w:type="spellStart"/>
      <w:r>
        <w:rPr>
          <w:rStyle w:val="Fett"/>
          <w:rFonts w:eastAsiaTheme="majorEastAsia"/>
        </w:rPr>
        <w:t>grossen</w:t>
      </w:r>
      <w:proofErr w:type="spellEnd"/>
      <w:r>
        <w:rPr>
          <w:rStyle w:val="Fett"/>
          <w:rFonts w:eastAsiaTheme="majorEastAsia"/>
        </w:rPr>
        <w:t xml:space="preserve"> </w:t>
      </w:r>
      <w:proofErr w:type="spellStart"/>
      <w:r>
        <w:rPr>
          <w:rStyle w:val="Fett"/>
          <w:rFonts w:eastAsiaTheme="majorEastAsia"/>
        </w:rPr>
        <w:t>Voelckern</w:t>
      </w:r>
      <w:proofErr w:type="spellEnd"/>
      <w:r>
        <w:rPr>
          <w:rStyle w:val="Fett"/>
          <w:rFonts w:eastAsiaTheme="majorEastAsia"/>
        </w:rPr>
        <w:t xml:space="preserve"> und viel Heiden straffen in fernen landen.</w:t>
      </w:r>
      <w:r>
        <w:t xml:space="preserve"> </w:t>
      </w:r>
    </w:p>
    <w:p w14:paraId="449C6A0F" w14:textId="77777777" w:rsidR="007C3290" w:rsidRDefault="007C3290" w:rsidP="007C3290">
      <w:pPr>
        <w:pStyle w:val="StandardWeb"/>
      </w:pPr>
      <w:proofErr w:type="spellStart"/>
      <w:r>
        <w:t>M.D.LI</w:t>
      </w:r>
      <w:proofErr w:type="spellEnd"/>
      <w:r>
        <w:t xml:space="preserve">. </w:t>
      </w:r>
    </w:p>
    <w:p w14:paraId="3F9DA328" w14:textId="77777777" w:rsidR="007C3290" w:rsidRDefault="007C3290" w:rsidP="007C3290">
      <w:pPr>
        <w:pStyle w:val="StandardWeb"/>
      </w:pPr>
      <w:r>
        <w:t xml:space="preserve">Den </w:t>
      </w:r>
      <w:proofErr w:type="spellStart"/>
      <w:r>
        <w:t>Erbarn</w:t>
      </w:r>
      <w:proofErr w:type="spellEnd"/>
      <w:r>
        <w:t xml:space="preserve"> Weisen Acht-Barn </w:t>
      </w:r>
      <w:proofErr w:type="spellStart"/>
      <w:r>
        <w:t>Hern</w:t>
      </w:r>
      <w:proofErr w:type="spellEnd"/>
      <w:r>
        <w:t xml:space="preserve"> </w:t>
      </w:r>
      <w:proofErr w:type="spellStart"/>
      <w:r>
        <w:t>Buergermeister</w:t>
      </w:r>
      <w:proofErr w:type="spellEnd"/>
      <w:r>
        <w:t xml:space="preserve"> Rat Gemeine der </w:t>
      </w:r>
      <w:proofErr w:type="spellStart"/>
      <w:r>
        <w:t>Stat</w:t>
      </w:r>
      <w:proofErr w:type="spellEnd"/>
      <w:r>
        <w:t xml:space="preserve"> </w:t>
      </w:r>
      <w:proofErr w:type="spellStart"/>
      <w:r>
        <w:t>Luebeck</w:t>
      </w:r>
      <w:proofErr w:type="spellEnd"/>
      <w:r>
        <w:t xml:space="preserve">: </w:t>
      </w:r>
      <w:proofErr w:type="spellStart"/>
      <w:r>
        <w:t>Frid</w:t>
      </w:r>
      <w:proofErr w:type="spellEnd"/>
      <w:r>
        <w:t xml:space="preserve"> durch CHRISTUM. </w:t>
      </w:r>
    </w:p>
    <w:p w14:paraId="1D8909FA" w14:textId="77777777" w:rsidR="007C3290" w:rsidRDefault="007C3290" w:rsidP="007C3290">
      <w:pPr>
        <w:pStyle w:val="StandardWeb"/>
      </w:pPr>
      <w:r>
        <w:t xml:space="preserve">Weil der Prophet Micha weissaget / wenn CHRISTUS </w:t>
      </w:r>
      <w:proofErr w:type="spellStart"/>
      <w:r>
        <w:t>kome</w:t>
      </w:r>
      <w:proofErr w:type="spellEnd"/>
      <w:r>
        <w:t xml:space="preserve"> so werde er das Evangelion aller Welt predigen und solchen </w:t>
      </w:r>
      <w:proofErr w:type="spellStart"/>
      <w:r>
        <w:t>friden</w:t>
      </w:r>
      <w:proofErr w:type="spellEnd"/>
      <w:r>
        <w:t xml:space="preserve"> machen das kein </w:t>
      </w:r>
      <w:proofErr w:type="spellStart"/>
      <w:r>
        <w:t>volck</w:t>
      </w:r>
      <w:proofErr w:type="spellEnd"/>
      <w:r>
        <w:t xml:space="preserve"> wider das </w:t>
      </w:r>
      <w:proofErr w:type="spellStart"/>
      <w:r>
        <w:t>ander</w:t>
      </w:r>
      <w:proofErr w:type="spellEnd"/>
      <w:r>
        <w:t xml:space="preserve"> ein </w:t>
      </w:r>
      <w:proofErr w:type="spellStart"/>
      <w:r>
        <w:t>Schwerd</w:t>
      </w:r>
      <w:proofErr w:type="spellEnd"/>
      <w:r>
        <w:t xml:space="preserve"> </w:t>
      </w:r>
      <w:proofErr w:type="spellStart"/>
      <w:r>
        <w:t>auffheben</w:t>
      </w:r>
      <w:proofErr w:type="spellEnd"/>
      <w:r>
        <w:t xml:space="preserve"> werde: und </w:t>
      </w:r>
      <w:proofErr w:type="spellStart"/>
      <w:r>
        <w:t>gleichwol</w:t>
      </w:r>
      <w:proofErr w:type="spellEnd"/>
      <w:r>
        <w:t xml:space="preserve"> allezeit und an allen orten da CHRISTUS </w:t>
      </w:r>
      <w:proofErr w:type="spellStart"/>
      <w:r>
        <w:t>geprediget</w:t>
      </w:r>
      <w:proofErr w:type="spellEnd"/>
      <w:r>
        <w:t xml:space="preserve"> wird der </w:t>
      </w:r>
      <w:proofErr w:type="spellStart"/>
      <w:r>
        <w:t>Justification</w:t>
      </w:r>
      <w:proofErr w:type="spellEnd"/>
      <w:r>
        <w:t xml:space="preserve"> halben </w:t>
      </w:r>
      <w:proofErr w:type="spellStart"/>
      <w:r>
        <w:t>zwittracht</w:t>
      </w:r>
      <w:proofErr w:type="spellEnd"/>
      <w:r>
        <w:t xml:space="preserve"> und </w:t>
      </w:r>
      <w:proofErr w:type="spellStart"/>
      <w:r>
        <w:t>hadder</w:t>
      </w:r>
      <w:proofErr w:type="spellEnd"/>
      <w:r>
        <w:t xml:space="preserve"> sich erheben (</w:t>
      </w:r>
      <w:proofErr w:type="spellStart"/>
      <w:r>
        <w:t>Justification</w:t>
      </w:r>
      <w:proofErr w:type="spellEnd"/>
      <w:r>
        <w:t xml:space="preserve"> nenne ich die </w:t>
      </w:r>
      <w:proofErr w:type="spellStart"/>
      <w:r>
        <w:t>lere</w:t>
      </w:r>
      <w:proofErr w:type="spellEnd"/>
      <w:r>
        <w:t xml:space="preserve"> wie man gerecht und selig wird) so </w:t>
      </w:r>
      <w:proofErr w:type="spellStart"/>
      <w:r>
        <w:t>wil</w:t>
      </w:r>
      <w:proofErr w:type="spellEnd"/>
      <w:r>
        <w:t xml:space="preserve"> ich lieben </w:t>
      </w:r>
      <w:proofErr w:type="spellStart"/>
      <w:r>
        <w:t>Hern</w:t>
      </w:r>
      <w:proofErr w:type="spellEnd"/>
      <w:r>
        <w:t xml:space="preserve"> und Freunde in </w:t>
      </w:r>
      <w:proofErr w:type="spellStart"/>
      <w:r>
        <w:t>diser</w:t>
      </w:r>
      <w:proofErr w:type="spellEnd"/>
      <w:r>
        <w:t xml:space="preserve"> Vorrede nur ein wenig schreiben von dem geistlichen Reich und </w:t>
      </w:r>
      <w:proofErr w:type="spellStart"/>
      <w:r>
        <w:t>Friden</w:t>
      </w:r>
      <w:proofErr w:type="spellEnd"/>
      <w:r>
        <w:t xml:space="preserve"> / </w:t>
      </w:r>
      <w:proofErr w:type="spellStart"/>
      <w:r>
        <w:t>Nemlich</w:t>
      </w:r>
      <w:proofErr w:type="spellEnd"/>
      <w:r>
        <w:t xml:space="preserve"> von der </w:t>
      </w:r>
      <w:proofErr w:type="spellStart"/>
      <w:r>
        <w:t>lere</w:t>
      </w:r>
      <w:proofErr w:type="spellEnd"/>
      <w:r>
        <w:t xml:space="preserve"> CHRISTI dadurch man </w:t>
      </w:r>
      <w:proofErr w:type="spellStart"/>
      <w:r>
        <w:t>friden</w:t>
      </w:r>
      <w:proofErr w:type="spellEnd"/>
      <w:r>
        <w:t xml:space="preserve"> mit Gott krieget gerecht und selig wird / und vom </w:t>
      </w:r>
      <w:proofErr w:type="spellStart"/>
      <w:r>
        <w:t>anfang</w:t>
      </w:r>
      <w:proofErr w:type="spellEnd"/>
      <w:r>
        <w:t xml:space="preserve"> und end des </w:t>
      </w:r>
      <w:proofErr w:type="spellStart"/>
      <w:r>
        <w:t>hadders</w:t>
      </w:r>
      <w:proofErr w:type="spellEnd"/>
      <w:r>
        <w:t xml:space="preserve"> / welchen Satan der </w:t>
      </w:r>
      <w:proofErr w:type="spellStart"/>
      <w:r>
        <w:t>Justification</w:t>
      </w:r>
      <w:proofErr w:type="spellEnd"/>
      <w:r>
        <w:t xml:space="preserve"> halben erreget. </w:t>
      </w:r>
    </w:p>
    <w:p w14:paraId="2D508A7F" w14:textId="77777777" w:rsidR="007C3290" w:rsidRDefault="007C3290" w:rsidP="007C3290">
      <w:pPr>
        <w:pStyle w:val="StandardWeb"/>
      </w:pPr>
      <w:r>
        <w:t xml:space="preserve">Der </w:t>
      </w:r>
      <w:proofErr w:type="spellStart"/>
      <w:r>
        <w:t>hadder</w:t>
      </w:r>
      <w:proofErr w:type="spellEnd"/>
      <w:r>
        <w:t xml:space="preserve"> von der </w:t>
      </w:r>
      <w:proofErr w:type="spellStart"/>
      <w:r>
        <w:t>Justification</w:t>
      </w:r>
      <w:proofErr w:type="spellEnd"/>
      <w:r>
        <w:t xml:space="preserve"> ist </w:t>
      </w:r>
      <w:proofErr w:type="spellStart"/>
      <w:r>
        <w:t>heutte</w:t>
      </w:r>
      <w:proofErr w:type="spellEnd"/>
      <w:r>
        <w:t xml:space="preserve"> nicht </w:t>
      </w:r>
      <w:proofErr w:type="spellStart"/>
      <w:r>
        <w:t>newe</w:t>
      </w:r>
      <w:proofErr w:type="spellEnd"/>
      <w:r>
        <w:t xml:space="preserve"> sondern im Paradis </w:t>
      </w:r>
      <w:proofErr w:type="spellStart"/>
      <w:r>
        <w:t>gestifftet</w:t>
      </w:r>
      <w:proofErr w:type="spellEnd"/>
      <w:r>
        <w:t xml:space="preserve"> / und hat angefangen da der Erstgeborne seinen Bruder </w:t>
      </w:r>
      <w:proofErr w:type="spellStart"/>
      <w:r>
        <w:t>erwurgete</w:t>
      </w:r>
      <w:proofErr w:type="spellEnd"/>
      <w:r>
        <w:t xml:space="preserve">: Darnach ist zwischen Juden und Heiden </w:t>
      </w:r>
      <w:proofErr w:type="spellStart"/>
      <w:r>
        <w:t>ewigefeindschafft</w:t>
      </w:r>
      <w:proofErr w:type="spellEnd"/>
      <w:r>
        <w:t xml:space="preserve"> gewest und sind </w:t>
      </w:r>
      <w:proofErr w:type="spellStart"/>
      <w:r>
        <w:t>Koenigreiche</w:t>
      </w:r>
      <w:proofErr w:type="spellEnd"/>
      <w:r>
        <w:t xml:space="preserve"> und endlich das Judenthum </w:t>
      </w:r>
      <w:proofErr w:type="spellStart"/>
      <w:r>
        <w:t>selbs</w:t>
      </w:r>
      <w:proofErr w:type="spellEnd"/>
      <w:r>
        <w:t xml:space="preserve"> </w:t>
      </w:r>
      <w:proofErr w:type="spellStart"/>
      <w:r>
        <w:t>darueber</w:t>
      </w:r>
      <w:proofErr w:type="spellEnd"/>
      <w:r>
        <w:t xml:space="preserve"> </w:t>
      </w:r>
      <w:proofErr w:type="spellStart"/>
      <w:r>
        <w:t>verstoeret</w:t>
      </w:r>
      <w:proofErr w:type="spellEnd"/>
      <w:r>
        <w:t xml:space="preserve"> worden. In </w:t>
      </w:r>
      <w:proofErr w:type="spellStart"/>
      <w:r>
        <w:t>diser</w:t>
      </w:r>
      <w:proofErr w:type="spellEnd"/>
      <w:r>
        <w:t xml:space="preserve"> letzten zeit hat Gott das </w:t>
      </w:r>
      <w:proofErr w:type="spellStart"/>
      <w:r>
        <w:t>Liecht</w:t>
      </w:r>
      <w:proofErr w:type="spellEnd"/>
      <w:r>
        <w:t xml:space="preserve"> von der </w:t>
      </w:r>
      <w:proofErr w:type="spellStart"/>
      <w:r>
        <w:t>Justification</w:t>
      </w:r>
      <w:proofErr w:type="spellEnd"/>
      <w:r>
        <w:t xml:space="preserve"> </w:t>
      </w:r>
      <w:proofErr w:type="spellStart"/>
      <w:r>
        <w:t>widerumb</w:t>
      </w:r>
      <w:proofErr w:type="spellEnd"/>
      <w:r>
        <w:t xml:space="preserve"> scheinen lassen / und </w:t>
      </w:r>
      <w:proofErr w:type="spellStart"/>
      <w:r>
        <w:t>wil</w:t>
      </w:r>
      <w:proofErr w:type="spellEnd"/>
      <w:r>
        <w:t xml:space="preserve"> </w:t>
      </w:r>
      <w:proofErr w:type="spellStart"/>
      <w:r>
        <w:t>abermal</w:t>
      </w:r>
      <w:proofErr w:type="spellEnd"/>
      <w:r>
        <w:t xml:space="preserve"> der </w:t>
      </w:r>
      <w:proofErr w:type="spellStart"/>
      <w:r>
        <w:t>erdboden</w:t>
      </w:r>
      <w:proofErr w:type="spellEnd"/>
      <w:r>
        <w:t xml:space="preserve"> einfallen und erregen sich die </w:t>
      </w:r>
      <w:proofErr w:type="spellStart"/>
      <w:r>
        <w:t>Hellische</w:t>
      </w:r>
      <w:proofErr w:type="spellEnd"/>
      <w:r>
        <w:t xml:space="preserve"> </w:t>
      </w:r>
      <w:proofErr w:type="spellStart"/>
      <w:r>
        <w:t>Pfortten</w:t>
      </w:r>
      <w:proofErr w:type="spellEnd"/>
      <w:r>
        <w:t xml:space="preserve"> </w:t>
      </w:r>
      <w:proofErr w:type="spellStart"/>
      <w:r>
        <w:t>widder</w:t>
      </w:r>
      <w:proofErr w:type="spellEnd"/>
      <w:r>
        <w:t xml:space="preserve"> alle die von der </w:t>
      </w:r>
      <w:proofErr w:type="spellStart"/>
      <w:r>
        <w:t>Justification</w:t>
      </w:r>
      <w:proofErr w:type="spellEnd"/>
      <w:r>
        <w:t xml:space="preserve"> recht </w:t>
      </w:r>
      <w:proofErr w:type="spellStart"/>
      <w:r>
        <w:t>leren</w:t>
      </w:r>
      <w:proofErr w:type="spellEnd"/>
      <w:r>
        <w:t xml:space="preserve">. Und wird </w:t>
      </w:r>
      <w:proofErr w:type="spellStart"/>
      <w:r>
        <w:t>onzveivelich</w:t>
      </w:r>
      <w:proofErr w:type="spellEnd"/>
      <w:r>
        <w:t xml:space="preserve"> </w:t>
      </w:r>
      <w:proofErr w:type="spellStart"/>
      <w:r>
        <w:t>diser</w:t>
      </w:r>
      <w:proofErr w:type="spellEnd"/>
      <w:r>
        <w:t xml:space="preserve"> </w:t>
      </w:r>
      <w:proofErr w:type="spellStart"/>
      <w:r>
        <w:t>hadder</w:t>
      </w:r>
      <w:proofErr w:type="spellEnd"/>
      <w:r>
        <w:t xml:space="preserve"> bleiben bis an </w:t>
      </w:r>
      <w:proofErr w:type="spellStart"/>
      <w:r>
        <w:t>Juengstentag</w:t>
      </w:r>
      <w:proofErr w:type="spellEnd"/>
      <w:r>
        <w:t xml:space="preserve"> / in welchem auch das </w:t>
      </w:r>
      <w:proofErr w:type="spellStart"/>
      <w:r>
        <w:t>gericht</w:t>
      </w:r>
      <w:proofErr w:type="spellEnd"/>
      <w:r>
        <w:t xml:space="preserve"> </w:t>
      </w:r>
      <w:proofErr w:type="spellStart"/>
      <w:r>
        <w:t>dadrumb</w:t>
      </w:r>
      <w:proofErr w:type="spellEnd"/>
      <w:r>
        <w:t xml:space="preserve"> wird gehalten werden / das CHRISTUS alle die mit dem </w:t>
      </w:r>
      <w:proofErr w:type="spellStart"/>
      <w:r>
        <w:t>ewigenleben</w:t>
      </w:r>
      <w:proofErr w:type="spellEnd"/>
      <w:r>
        <w:t xml:space="preserve"> beselige die von der </w:t>
      </w:r>
      <w:proofErr w:type="spellStart"/>
      <w:r>
        <w:t>Justification</w:t>
      </w:r>
      <w:proofErr w:type="spellEnd"/>
      <w:r>
        <w:t xml:space="preserve"> recht </w:t>
      </w:r>
      <w:proofErr w:type="spellStart"/>
      <w:r>
        <w:t>geleret</w:t>
      </w:r>
      <w:proofErr w:type="spellEnd"/>
      <w:r>
        <w:t xml:space="preserve"> und </w:t>
      </w:r>
      <w:proofErr w:type="spellStart"/>
      <w:r>
        <w:t>geglewbet</w:t>
      </w:r>
      <w:proofErr w:type="spellEnd"/>
      <w:r>
        <w:t xml:space="preserve"> haben / die aber unrecht davon </w:t>
      </w:r>
      <w:proofErr w:type="spellStart"/>
      <w:r>
        <w:t>geleret</w:t>
      </w:r>
      <w:proofErr w:type="spellEnd"/>
      <w:r>
        <w:t xml:space="preserve"> und </w:t>
      </w:r>
      <w:proofErr w:type="spellStart"/>
      <w:r>
        <w:t>geglewbet</w:t>
      </w:r>
      <w:proofErr w:type="spellEnd"/>
      <w:r>
        <w:t xml:space="preserve"> haben zum ewigen </w:t>
      </w:r>
      <w:proofErr w:type="spellStart"/>
      <w:r>
        <w:t>fewr</w:t>
      </w:r>
      <w:proofErr w:type="spellEnd"/>
      <w:r>
        <w:t xml:space="preserve"> verdammen. Es </w:t>
      </w:r>
      <w:proofErr w:type="spellStart"/>
      <w:r>
        <w:t>muessen</w:t>
      </w:r>
      <w:proofErr w:type="spellEnd"/>
      <w:r>
        <w:t xml:space="preserve"> Rotten sein / </w:t>
      </w:r>
      <w:proofErr w:type="spellStart"/>
      <w:r>
        <w:t>auffdas</w:t>
      </w:r>
      <w:proofErr w:type="spellEnd"/>
      <w:r>
        <w:t xml:space="preserve"> die rechtschaffene offenbar werden. </w:t>
      </w:r>
      <w:proofErr w:type="spellStart"/>
      <w:r>
        <w:t>Druemb</w:t>
      </w:r>
      <w:proofErr w:type="spellEnd"/>
      <w:r>
        <w:t xml:space="preserve"> verwundere sich kein </w:t>
      </w:r>
      <w:proofErr w:type="spellStart"/>
      <w:r>
        <w:t>mensch</w:t>
      </w:r>
      <w:proofErr w:type="spellEnd"/>
      <w:r>
        <w:t xml:space="preserve"> </w:t>
      </w:r>
      <w:proofErr w:type="spellStart"/>
      <w:r>
        <w:t>drueber</w:t>
      </w:r>
      <w:proofErr w:type="spellEnd"/>
      <w:r>
        <w:t xml:space="preserve"> wenn man sich der </w:t>
      </w:r>
      <w:proofErr w:type="spellStart"/>
      <w:r>
        <w:t>Justification</w:t>
      </w:r>
      <w:proofErr w:type="spellEnd"/>
      <w:r>
        <w:t xml:space="preserve"> halben </w:t>
      </w:r>
      <w:proofErr w:type="spellStart"/>
      <w:r>
        <w:t>zancket</w:t>
      </w:r>
      <w:proofErr w:type="spellEnd"/>
      <w:r>
        <w:t xml:space="preserve"> / sondern betrachte </w:t>
      </w:r>
      <w:proofErr w:type="spellStart"/>
      <w:r>
        <w:t>iderman</w:t>
      </w:r>
      <w:proofErr w:type="spellEnd"/>
      <w:r>
        <w:t xml:space="preserve"> ernstlich sein ende / </w:t>
      </w:r>
      <w:proofErr w:type="spellStart"/>
      <w:r>
        <w:t>nemlich</w:t>
      </w:r>
      <w:proofErr w:type="spellEnd"/>
      <w:r>
        <w:t xml:space="preserve"> wie er Gott schuldig ist bei </w:t>
      </w:r>
      <w:proofErr w:type="spellStart"/>
      <w:r>
        <w:t>verlust</w:t>
      </w:r>
      <w:proofErr w:type="spellEnd"/>
      <w:r>
        <w:t xml:space="preserve"> </w:t>
      </w:r>
      <w:proofErr w:type="spellStart"/>
      <w:r>
        <w:t>dises</w:t>
      </w:r>
      <w:proofErr w:type="spellEnd"/>
      <w:r>
        <w:t xml:space="preserve"> </w:t>
      </w:r>
      <w:proofErr w:type="spellStart"/>
      <w:r>
        <w:t>lebens</w:t>
      </w:r>
      <w:proofErr w:type="spellEnd"/>
      <w:r>
        <w:t xml:space="preserve"> nach den Zehen </w:t>
      </w:r>
      <w:proofErr w:type="spellStart"/>
      <w:r>
        <w:t>gebotten</w:t>
      </w:r>
      <w:proofErr w:type="spellEnd"/>
      <w:r>
        <w:t xml:space="preserve"> gehorsam </w:t>
      </w:r>
      <w:proofErr w:type="spellStart"/>
      <w:r>
        <w:t>zusein</w:t>
      </w:r>
      <w:proofErr w:type="spellEnd"/>
      <w:r>
        <w:t xml:space="preserve"> / und bei </w:t>
      </w:r>
      <w:proofErr w:type="spellStart"/>
      <w:r>
        <w:t>verlust</w:t>
      </w:r>
      <w:proofErr w:type="spellEnd"/>
      <w:r>
        <w:t xml:space="preserve"> des ewigen </w:t>
      </w:r>
      <w:proofErr w:type="spellStart"/>
      <w:r>
        <w:t>lebens</w:t>
      </w:r>
      <w:proofErr w:type="spellEnd"/>
      <w:r>
        <w:t xml:space="preserve"> nach dem Evangelio CHRISTO </w:t>
      </w:r>
      <w:proofErr w:type="spellStart"/>
      <w:r>
        <w:t>zuglewben</w:t>
      </w:r>
      <w:proofErr w:type="spellEnd"/>
      <w:r>
        <w:t xml:space="preserve">. Gott hat nicht </w:t>
      </w:r>
      <w:proofErr w:type="spellStart"/>
      <w:r>
        <w:t>lust</w:t>
      </w:r>
      <w:proofErr w:type="spellEnd"/>
      <w:r>
        <w:t xml:space="preserve"> an des </w:t>
      </w:r>
      <w:proofErr w:type="spellStart"/>
      <w:r>
        <w:t>Suenders</w:t>
      </w:r>
      <w:proofErr w:type="spellEnd"/>
      <w:r>
        <w:t xml:space="preserve"> </w:t>
      </w:r>
      <w:proofErr w:type="spellStart"/>
      <w:r>
        <w:t>tod</w:t>
      </w:r>
      <w:proofErr w:type="spellEnd"/>
      <w:r>
        <w:t xml:space="preserve"> / sondern das er sich </w:t>
      </w:r>
      <w:proofErr w:type="spellStart"/>
      <w:r>
        <w:t>bekere</w:t>
      </w:r>
      <w:proofErr w:type="spellEnd"/>
      <w:r>
        <w:t xml:space="preserve"> und lebe: und ist kein Reich das so heilsame Gesetz und reiche </w:t>
      </w:r>
      <w:proofErr w:type="spellStart"/>
      <w:r>
        <w:t>verheissung</w:t>
      </w:r>
      <w:proofErr w:type="spellEnd"/>
      <w:r>
        <w:t xml:space="preserve"> hat als Gottes Reich in CHRISTO. </w:t>
      </w:r>
      <w:proofErr w:type="spellStart"/>
      <w:r>
        <w:t>Widerumb</w:t>
      </w:r>
      <w:proofErr w:type="spellEnd"/>
      <w:r>
        <w:t xml:space="preserve"> ist der </w:t>
      </w:r>
      <w:proofErr w:type="spellStart"/>
      <w:r>
        <w:t>mensch</w:t>
      </w:r>
      <w:proofErr w:type="spellEnd"/>
      <w:r>
        <w:t xml:space="preserve"> von </w:t>
      </w:r>
      <w:proofErr w:type="spellStart"/>
      <w:r>
        <w:t>art</w:t>
      </w:r>
      <w:proofErr w:type="spellEnd"/>
      <w:r>
        <w:t xml:space="preserve"> solch ein </w:t>
      </w:r>
      <w:proofErr w:type="spellStart"/>
      <w:r>
        <w:t>verdampter</w:t>
      </w:r>
      <w:proofErr w:type="spellEnd"/>
      <w:r>
        <w:t xml:space="preserve"> </w:t>
      </w:r>
      <w:proofErr w:type="spellStart"/>
      <w:r>
        <w:t>Erbsuender</w:t>
      </w:r>
      <w:proofErr w:type="spellEnd"/>
      <w:r>
        <w:t xml:space="preserve"> / das er nichts so </w:t>
      </w:r>
      <w:proofErr w:type="spellStart"/>
      <w:r>
        <w:t>wol</w:t>
      </w:r>
      <w:proofErr w:type="spellEnd"/>
      <w:r>
        <w:t xml:space="preserve"> </w:t>
      </w:r>
      <w:proofErr w:type="spellStart"/>
      <w:r>
        <w:t>kan</w:t>
      </w:r>
      <w:proofErr w:type="spellEnd"/>
      <w:r>
        <w:t xml:space="preserve"> als Gottes </w:t>
      </w:r>
      <w:proofErr w:type="spellStart"/>
      <w:r>
        <w:t>gesetz</w:t>
      </w:r>
      <w:proofErr w:type="spellEnd"/>
      <w:r>
        <w:t xml:space="preserve"> </w:t>
      </w:r>
      <w:proofErr w:type="spellStart"/>
      <w:r>
        <w:t>ubertretten</w:t>
      </w:r>
      <w:proofErr w:type="spellEnd"/>
      <w:r>
        <w:t xml:space="preserve"> und an seinen </w:t>
      </w:r>
      <w:proofErr w:type="spellStart"/>
      <w:r>
        <w:t>verheisseungen</w:t>
      </w:r>
      <w:proofErr w:type="spellEnd"/>
      <w:r>
        <w:t xml:space="preserve"> </w:t>
      </w:r>
      <w:proofErr w:type="spellStart"/>
      <w:r>
        <w:t>zveiveln</w:t>
      </w:r>
      <w:proofErr w:type="spellEnd"/>
      <w:r>
        <w:t xml:space="preserve"> / und durch solch </w:t>
      </w:r>
      <w:proofErr w:type="spellStart"/>
      <w:r>
        <w:t>ubertretten</w:t>
      </w:r>
      <w:proofErr w:type="spellEnd"/>
      <w:r>
        <w:t xml:space="preserve"> und </w:t>
      </w:r>
      <w:proofErr w:type="spellStart"/>
      <w:r>
        <w:t>zveiveln</w:t>
      </w:r>
      <w:proofErr w:type="spellEnd"/>
      <w:r>
        <w:t xml:space="preserve"> in zeitlich und ewig not und </w:t>
      </w:r>
      <w:proofErr w:type="spellStart"/>
      <w:r>
        <w:t>tod</w:t>
      </w:r>
      <w:proofErr w:type="spellEnd"/>
      <w:r>
        <w:t xml:space="preserve"> fallen nach allen </w:t>
      </w:r>
      <w:proofErr w:type="spellStart"/>
      <w:r>
        <w:t>drewwortten</w:t>
      </w:r>
      <w:proofErr w:type="spellEnd"/>
      <w:r>
        <w:t xml:space="preserve"> Gottes. </w:t>
      </w:r>
      <w:proofErr w:type="spellStart"/>
      <w:r>
        <w:t>Drumb</w:t>
      </w:r>
      <w:proofErr w:type="spellEnd"/>
      <w:r>
        <w:t xml:space="preserve"> erbarmet sich auch Gott im </w:t>
      </w:r>
      <w:proofErr w:type="spellStart"/>
      <w:r>
        <w:t>Himel</w:t>
      </w:r>
      <w:proofErr w:type="spellEnd"/>
      <w:r>
        <w:t xml:space="preserve"> </w:t>
      </w:r>
      <w:proofErr w:type="spellStart"/>
      <w:r>
        <w:t>uber</w:t>
      </w:r>
      <w:proofErr w:type="spellEnd"/>
      <w:r>
        <w:t xml:space="preserve"> den elenden Wurm und sandte seinen einigen </w:t>
      </w:r>
      <w:proofErr w:type="spellStart"/>
      <w:r>
        <w:t>Sone</w:t>
      </w:r>
      <w:proofErr w:type="spellEnd"/>
      <w:r>
        <w:t xml:space="preserve"> das ewige </w:t>
      </w:r>
      <w:proofErr w:type="spellStart"/>
      <w:r>
        <w:t>Wortt</w:t>
      </w:r>
      <w:proofErr w:type="spellEnd"/>
      <w:r>
        <w:t xml:space="preserve"> in des </w:t>
      </w:r>
      <w:proofErr w:type="spellStart"/>
      <w:r>
        <w:t>verdampten</w:t>
      </w:r>
      <w:proofErr w:type="spellEnd"/>
      <w:r>
        <w:t xml:space="preserve"> </w:t>
      </w:r>
      <w:proofErr w:type="spellStart"/>
      <w:r>
        <w:t>Erbsuenders</w:t>
      </w:r>
      <w:proofErr w:type="spellEnd"/>
      <w:r>
        <w:t xml:space="preserve"> </w:t>
      </w:r>
      <w:proofErr w:type="spellStart"/>
      <w:r>
        <w:t>fleisch</w:t>
      </w:r>
      <w:proofErr w:type="spellEnd"/>
      <w:r>
        <w:t xml:space="preserve"> und leget </w:t>
      </w:r>
      <w:proofErr w:type="spellStart"/>
      <w:r>
        <w:t>auff</w:t>
      </w:r>
      <w:proofErr w:type="spellEnd"/>
      <w:r>
        <w:t xml:space="preserve"> in alle </w:t>
      </w:r>
      <w:proofErr w:type="spellStart"/>
      <w:r>
        <w:t>Suende</w:t>
      </w:r>
      <w:proofErr w:type="spellEnd"/>
      <w:r>
        <w:t xml:space="preserve"> und fluche des </w:t>
      </w:r>
      <w:proofErr w:type="spellStart"/>
      <w:r>
        <w:t>Gesetzs</w:t>
      </w:r>
      <w:proofErr w:type="spellEnd"/>
      <w:r>
        <w:t xml:space="preserve"> / und </w:t>
      </w:r>
      <w:proofErr w:type="spellStart"/>
      <w:r>
        <w:t>schencket</w:t>
      </w:r>
      <w:proofErr w:type="spellEnd"/>
      <w:r>
        <w:t xml:space="preserve"> allen </w:t>
      </w:r>
      <w:proofErr w:type="spellStart"/>
      <w:r>
        <w:t>buessern</w:t>
      </w:r>
      <w:proofErr w:type="spellEnd"/>
      <w:r>
        <w:t xml:space="preserve"> die an in </w:t>
      </w:r>
      <w:proofErr w:type="spellStart"/>
      <w:r>
        <w:t>glewben</w:t>
      </w:r>
      <w:proofErr w:type="spellEnd"/>
      <w:r>
        <w:t xml:space="preserve"> alles </w:t>
      </w:r>
      <w:proofErr w:type="spellStart"/>
      <w:r>
        <w:t>gutt</w:t>
      </w:r>
      <w:proofErr w:type="spellEnd"/>
      <w:r>
        <w:t xml:space="preserve"> das Gott in CHRISTO versprochen: Wie Paulus auch </w:t>
      </w:r>
      <w:proofErr w:type="spellStart"/>
      <w:r>
        <w:t>rhuemet</w:t>
      </w:r>
      <w:proofErr w:type="spellEnd"/>
      <w:r>
        <w:t xml:space="preserve"> da er spricht Ro. 8. Gott hat seines einigen </w:t>
      </w:r>
      <w:proofErr w:type="spellStart"/>
      <w:r>
        <w:t>Sones</w:t>
      </w:r>
      <w:proofErr w:type="spellEnd"/>
      <w:r>
        <w:t xml:space="preserve"> nicht verschonet sondern </w:t>
      </w:r>
      <w:proofErr w:type="spellStart"/>
      <w:r>
        <w:t>fur</w:t>
      </w:r>
      <w:proofErr w:type="spellEnd"/>
      <w:r>
        <w:t xml:space="preserve"> uns alle dahin gegeben / </w:t>
      </w:r>
      <w:proofErr w:type="spellStart"/>
      <w:r>
        <w:t>auff</w:t>
      </w:r>
      <w:proofErr w:type="spellEnd"/>
      <w:r>
        <w:t xml:space="preserve"> das er uns alles mit im </w:t>
      </w:r>
      <w:proofErr w:type="spellStart"/>
      <w:r>
        <w:t>schencket</w:t>
      </w:r>
      <w:proofErr w:type="spellEnd"/>
      <w:r>
        <w:t xml:space="preserve">. </w:t>
      </w:r>
    </w:p>
    <w:p w14:paraId="05DDF957" w14:textId="3EAE1BAF" w:rsidR="007C3290" w:rsidRDefault="007C3290" w:rsidP="007C3290">
      <w:pPr>
        <w:pStyle w:val="StandardWeb"/>
      </w:pPr>
      <w:r>
        <w:t xml:space="preserve">Sehet lieben </w:t>
      </w:r>
      <w:proofErr w:type="spellStart"/>
      <w:r>
        <w:t>Hern</w:t>
      </w:r>
      <w:proofErr w:type="spellEnd"/>
      <w:r>
        <w:t xml:space="preserve"> und Freunde dieser </w:t>
      </w:r>
      <w:proofErr w:type="spellStart"/>
      <w:r>
        <w:t>Helt</w:t>
      </w:r>
      <w:proofErr w:type="spellEnd"/>
      <w:r>
        <w:t xml:space="preserve"> und Richter unter allen </w:t>
      </w:r>
      <w:proofErr w:type="spellStart"/>
      <w:r>
        <w:t>voelckern</w:t>
      </w:r>
      <w:proofErr w:type="spellEnd"/>
      <w:r>
        <w:t xml:space="preserve"> JESUS CHRISTUS lest seinen geist in der </w:t>
      </w:r>
      <w:proofErr w:type="spellStart"/>
      <w:r>
        <w:t>welt</w:t>
      </w:r>
      <w:proofErr w:type="spellEnd"/>
      <w:r>
        <w:t xml:space="preserve"> predigen / Bessert euch und </w:t>
      </w:r>
      <w:proofErr w:type="spellStart"/>
      <w:r>
        <w:t>glewbet</w:t>
      </w:r>
      <w:proofErr w:type="spellEnd"/>
      <w:r>
        <w:t xml:space="preserve"> dem Evangelio / </w:t>
      </w:r>
      <w:proofErr w:type="spellStart"/>
      <w:r>
        <w:t>leret</w:t>
      </w:r>
      <w:proofErr w:type="spellEnd"/>
      <w:r>
        <w:t xml:space="preserve"> nicht alleine wie man </w:t>
      </w:r>
      <w:proofErr w:type="spellStart"/>
      <w:r>
        <w:t>bussen</w:t>
      </w:r>
      <w:proofErr w:type="spellEnd"/>
      <w:r>
        <w:t xml:space="preserve"> </w:t>
      </w:r>
      <w:proofErr w:type="spellStart"/>
      <w:r>
        <w:t>sol</w:t>
      </w:r>
      <w:proofErr w:type="spellEnd"/>
      <w:r>
        <w:t xml:space="preserve"> nach dem </w:t>
      </w:r>
      <w:proofErr w:type="spellStart"/>
      <w:r>
        <w:t>gesetz</w:t>
      </w:r>
      <w:proofErr w:type="spellEnd"/>
      <w:r>
        <w:t xml:space="preserve"> zu </w:t>
      </w:r>
      <w:proofErr w:type="spellStart"/>
      <w:r>
        <w:t>wolfart</w:t>
      </w:r>
      <w:proofErr w:type="spellEnd"/>
      <w:r>
        <w:t xml:space="preserve"> </w:t>
      </w:r>
      <w:proofErr w:type="spellStart"/>
      <w:r>
        <w:t>dises</w:t>
      </w:r>
      <w:proofErr w:type="spellEnd"/>
      <w:r>
        <w:t xml:space="preserve"> </w:t>
      </w:r>
      <w:proofErr w:type="spellStart"/>
      <w:r>
        <w:t>lebens</w:t>
      </w:r>
      <w:proofErr w:type="spellEnd"/>
      <w:r>
        <w:t xml:space="preserve"> / und wie man dem Evangelio </w:t>
      </w:r>
      <w:proofErr w:type="spellStart"/>
      <w:r>
        <w:t>glewben</w:t>
      </w:r>
      <w:proofErr w:type="spellEnd"/>
      <w:r>
        <w:t xml:space="preserve"> </w:t>
      </w:r>
      <w:proofErr w:type="spellStart"/>
      <w:r>
        <w:t>sol</w:t>
      </w:r>
      <w:proofErr w:type="spellEnd"/>
      <w:r>
        <w:t xml:space="preserve"> zum ewigen leben / Sondern lest in auch </w:t>
      </w:r>
      <w:proofErr w:type="spellStart"/>
      <w:r>
        <w:t>selbs</w:t>
      </w:r>
      <w:proofErr w:type="spellEnd"/>
      <w:r>
        <w:t xml:space="preserve"> </w:t>
      </w:r>
      <w:proofErr w:type="spellStart"/>
      <w:r>
        <w:t>wircken</w:t>
      </w:r>
      <w:proofErr w:type="spellEnd"/>
      <w:r>
        <w:t xml:space="preserve"> die Busse und den </w:t>
      </w:r>
      <w:proofErr w:type="spellStart"/>
      <w:r>
        <w:t>Glawben</w:t>
      </w:r>
      <w:proofErr w:type="spellEnd"/>
      <w:r>
        <w:t xml:space="preserve"> in allen die er haben </w:t>
      </w:r>
      <w:proofErr w:type="spellStart"/>
      <w:r>
        <w:t>wil</w:t>
      </w:r>
      <w:proofErr w:type="spellEnd"/>
      <w:r>
        <w:t xml:space="preserve"> in seinem Reich: als Paulus Phil. 2. auch zeuget / Gott ists der in euch </w:t>
      </w:r>
      <w:proofErr w:type="spellStart"/>
      <w:r>
        <w:t>wircket</w:t>
      </w:r>
      <w:proofErr w:type="spellEnd"/>
      <w:r>
        <w:t xml:space="preserve"> beide das wollen und thun nach seinem </w:t>
      </w:r>
      <w:proofErr w:type="spellStart"/>
      <w:r>
        <w:t>wolgefallen</w:t>
      </w:r>
      <w:proofErr w:type="spellEnd"/>
      <w:r>
        <w:t xml:space="preserve">. Wen nu Gott in seinem Reich </w:t>
      </w:r>
      <w:proofErr w:type="spellStart"/>
      <w:r>
        <w:t>wil</w:t>
      </w:r>
      <w:proofErr w:type="spellEnd"/>
      <w:r>
        <w:t xml:space="preserve"> haben den </w:t>
      </w:r>
      <w:proofErr w:type="spellStart"/>
      <w:r>
        <w:t>leret</w:t>
      </w:r>
      <w:proofErr w:type="spellEnd"/>
      <w:r>
        <w:t xml:space="preserve"> und </w:t>
      </w:r>
      <w:proofErr w:type="spellStart"/>
      <w:r>
        <w:t>bekeret</w:t>
      </w:r>
      <w:proofErr w:type="spellEnd"/>
      <w:r>
        <w:t xml:space="preserve"> er durch CHRISTI geist </w:t>
      </w:r>
      <w:proofErr w:type="spellStart"/>
      <w:r>
        <w:t>dreifaltiglich</w:t>
      </w:r>
      <w:proofErr w:type="spellEnd"/>
      <w:r>
        <w:t xml:space="preserve">. Zum ersten spricht er: Thut Bus: und beweget den </w:t>
      </w:r>
      <w:proofErr w:type="spellStart"/>
      <w:r>
        <w:t>Suender</w:t>
      </w:r>
      <w:proofErr w:type="spellEnd"/>
      <w:r>
        <w:t xml:space="preserve"> durch die Gesetzpredigt </w:t>
      </w:r>
      <w:proofErr w:type="spellStart"/>
      <w:r>
        <w:t>Gottlicher</w:t>
      </w:r>
      <w:proofErr w:type="spellEnd"/>
      <w:r>
        <w:t xml:space="preserve"> </w:t>
      </w:r>
      <w:proofErr w:type="spellStart"/>
      <w:r>
        <w:t>drewwortt</w:t>
      </w:r>
      <w:proofErr w:type="spellEnd"/>
      <w:r>
        <w:t xml:space="preserve"> und Exempel des Zorns </w:t>
      </w:r>
      <w:proofErr w:type="spellStart"/>
      <w:r>
        <w:t>zubussen</w:t>
      </w:r>
      <w:proofErr w:type="spellEnd"/>
      <w:r>
        <w:t xml:space="preserve"> / das ist vom </w:t>
      </w:r>
      <w:proofErr w:type="spellStart"/>
      <w:r>
        <w:t>boesen</w:t>
      </w:r>
      <w:proofErr w:type="spellEnd"/>
      <w:r>
        <w:t xml:space="preserve"> zulassen und </w:t>
      </w:r>
      <w:proofErr w:type="spellStart"/>
      <w:r>
        <w:t>guttes</w:t>
      </w:r>
      <w:proofErr w:type="spellEnd"/>
      <w:r>
        <w:t xml:space="preserve"> </w:t>
      </w:r>
      <w:proofErr w:type="spellStart"/>
      <w:r>
        <w:t>zuthun</w:t>
      </w:r>
      <w:proofErr w:type="spellEnd"/>
      <w:r>
        <w:t xml:space="preserve"> nach den Zehen </w:t>
      </w:r>
      <w:proofErr w:type="spellStart"/>
      <w:r>
        <w:t>gebotten</w:t>
      </w:r>
      <w:proofErr w:type="spellEnd"/>
      <w:r>
        <w:t xml:space="preserve"> und </w:t>
      </w:r>
      <w:proofErr w:type="spellStart"/>
      <w:r>
        <w:t>gnade</w:t>
      </w:r>
      <w:proofErr w:type="spellEnd"/>
      <w:r>
        <w:t xml:space="preserve"> von Gott </w:t>
      </w:r>
      <w:proofErr w:type="spellStart"/>
      <w:r>
        <w:t>umb</w:t>
      </w:r>
      <w:proofErr w:type="spellEnd"/>
      <w:r>
        <w:t xml:space="preserve"> CHRISTI willen </w:t>
      </w:r>
      <w:proofErr w:type="spellStart"/>
      <w:r>
        <w:t>zubegeren</w:t>
      </w:r>
      <w:proofErr w:type="spellEnd"/>
      <w:r>
        <w:t xml:space="preserve">. Zum andern spricht er: </w:t>
      </w:r>
      <w:proofErr w:type="spellStart"/>
      <w:r>
        <w:t>Glewbet</w:t>
      </w:r>
      <w:proofErr w:type="spellEnd"/>
      <w:r>
        <w:t xml:space="preserve"> dem Evangelio: prediget CHRISTUM zum </w:t>
      </w:r>
      <w:proofErr w:type="spellStart"/>
      <w:r>
        <w:t>geschenck</w:t>
      </w:r>
      <w:proofErr w:type="spellEnd"/>
      <w:r>
        <w:t xml:space="preserve"> / und beweget den </w:t>
      </w:r>
      <w:proofErr w:type="spellStart"/>
      <w:r>
        <w:t>buesser</w:t>
      </w:r>
      <w:proofErr w:type="spellEnd"/>
      <w:r>
        <w:t xml:space="preserve"> durch die predigt des Evangelii CHRISTI </w:t>
      </w:r>
      <w:proofErr w:type="spellStart"/>
      <w:r>
        <w:t>zuglewben</w:t>
      </w:r>
      <w:proofErr w:type="spellEnd"/>
      <w:r>
        <w:t xml:space="preserve"> das CHRISTUS seine </w:t>
      </w:r>
      <w:proofErr w:type="spellStart"/>
      <w:r>
        <w:t>gerechtickeit</w:t>
      </w:r>
      <w:proofErr w:type="spellEnd"/>
      <w:r>
        <w:t xml:space="preserve"> </w:t>
      </w:r>
      <w:proofErr w:type="spellStart"/>
      <w:r>
        <w:t>seie</w:t>
      </w:r>
      <w:proofErr w:type="spellEnd"/>
      <w:r>
        <w:t xml:space="preserve"> und das in Gott nach seinen </w:t>
      </w:r>
      <w:proofErr w:type="spellStart"/>
      <w:r>
        <w:t>verheissungen</w:t>
      </w:r>
      <w:proofErr w:type="spellEnd"/>
      <w:r>
        <w:t xml:space="preserve"> </w:t>
      </w:r>
      <w:proofErr w:type="spellStart"/>
      <w:r>
        <w:t>umb</w:t>
      </w:r>
      <w:proofErr w:type="spellEnd"/>
      <w:r>
        <w:t xml:space="preserve"> CHRISTI verdienst willen alle </w:t>
      </w:r>
      <w:proofErr w:type="spellStart"/>
      <w:r>
        <w:t>suende</w:t>
      </w:r>
      <w:proofErr w:type="spellEnd"/>
      <w:r>
        <w:t xml:space="preserve"> vergeben und das ewige leben </w:t>
      </w:r>
      <w:proofErr w:type="spellStart"/>
      <w:r>
        <w:t>umbsonst</w:t>
      </w:r>
      <w:proofErr w:type="spellEnd"/>
      <w:r>
        <w:t xml:space="preserve"> geben wolle. Zum dritten spricht er: Ein </w:t>
      </w:r>
      <w:proofErr w:type="spellStart"/>
      <w:r>
        <w:t>Newe</w:t>
      </w:r>
      <w:proofErr w:type="spellEnd"/>
      <w:r>
        <w:t xml:space="preserve"> </w:t>
      </w:r>
      <w:proofErr w:type="spellStart"/>
      <w:r>
        <w:t>gebott</w:t>
      </w:r>
      <w:proofErr w:type="spellEnd"/>
      <w:r>
        <w:t xml:space="preserve"> gebe ich euch das </w:t>
      </w:r>
      <w:proofErr w:type="spellStart"/>
      <w:r>
        <w:t>ir</w:t>
      </w:r>
      <w:proofErr w:type="spellEnd"/>
      <w:r>
        <w:t xml:space="preserve"> einander liebet wie ich euch geliebet habe: prediget CHRISTUM auch zum Exempel / und beweget die </w:t>
      </w:r>
      <w:proofErr w:type="spellStart"/>
      <w:r>
        <w:t>glewbigen</w:t>
      </w:r>
      <w:proofErr w:type="spellEnd"/>
      <w:r>
        <w:t xml:space="preserve"> durch die predigt von der liebe </w:t>
      </w:r>
      <w:proofErr w:type="spellStart"/>
      <w:r>
        <w:t>umb</w:t>
      </w:r>
      <w:proofErr w:type="spellEnd"/>
      <w:r>
        <w:t xml:space="preserve"> CHRISTI willen </w:t>
      </w:r>
      <w:proofErr w:type="spellStart"/>
      <w:r>
        <w:t>gutte</w:t>
      </w:r>
      <w:proofErr w:type="spellEnd"/>
      <w:r>
        <w:t xml:space="preserve"> </w:t>
      </w:r>
      <w:proofErr w:type="spellStart"/>
      <w:r>
        <w:t>wercke</w:t>
      </w:r>
      <w:proofErr w:type="spellEnd"/>
      <w:r>
        <w:t xml:space="preserve"> </w:t>
      </w:r>
      <w:proofErr w:type="spellStart"/>
      <w:r>
        <w:t>zuthun</w:t>
      </w:r>
      <w:proofErr w:type="spellEnd"/>
      <w:r>
        <w:t xml:space="preserve"> so Gott </w:t>
      </w:r>
      <w:proofErr w:type="spellStart"/>
      <w:r>
        <w:t>befolhen</w:t>
      </w:r>
      <w:proofErr w:type="spellEnd"/>
      <w:r>
        <w:t xml:space="preserve"> hat. Vorgehende </w:t>
      </w:r>
      <w:proofErr w:type="spellStart"/>
      <w:r>
        <w:t>wercke</w:t>
      </w:r>
      <w:proofErr w:type="spellEnd"/>
      <w:r>
        <w:t xml:space="preserve"> der Bus und folgende </w:t>
      </w:r>
      <w:proofErr w:type="spellStart"/>
      <w:r>
        <w:t>wercke</w:t>
      </w:r>
      <w:proofErr w:type="spellEnd"/>
      <w:r>
        <w:t xml:space="preserve"> der liebe nehmen CHRISTO sein Ehre noch </w:t>
      </w:r>
      <w:proofErr w:type="spellStart"/>
      <w:r>
        <w:t>Gottlichen</w:t>
      </w:r>
      <w:proofErr w:type="spellEnd"/>
      <w:r>
        <w:t xml:space="preserve"> </w:t>
      </w:r>
      <w:proofErr w:type="spellStart"/>
      <w:r>
        <w:t>verheissungen</w:t>
      </w:r>
      <w:proofErr w:type="spellEnd"/>
      <w:r>
        <w:t xml:space="preserve"> </w:t>
      </w:r>
      <w:proofErr w:type="spellStart"/>
      <w:r>
        <w:t>ire</w:t>
      </w:r>
      <w:proofErr w:type="spellEnd"/>
      <w:r>
        <w:t xml:space="preserve"> macht nicht / sondern zeugen viel mehr (der </w:t>
      </w:r>
      <w:proofErr w:type="spellStart"/>
      <w:r>
        <w:t>erbsuend</w:t>
      </w:r>
      <w:proofErr w:type="spellEnd"/>
      <w:r>
        <w:t xml:space="preserve"> halben die kein vorgehend noch folgend </w:t>
      </w:r>
      <w:proofErr w:type="spellStart"/>
      <w:r>
        <w:t>werck</w:t>
      </w:r>
      <w:proofErr w:type="spellEnd"/>
      <w:r>
        <w:t xml:space="preserve"> </w:t>
      </w:r>
      <w:proofErr w:type="spellStart"/>
      <w:r>
        <w:t>volkomen</w:t>
      </w:r>
      <w:proofErr w:type="spellEnd"/>
      <w:r>
        <w:t xml:space="preserve"> sein lest) das CHRISTUS allein eines </w:t>
      </w:r>
      <w:proofErr w:type="spellStart"/>
      <w:r>
        <w:t>Bussers</w:t>
      </w:r>
      <w:proofErr w:type="spellEnd"/>
      <w:r>
        <w:t xml:space="preserve"> </w:t>
      </w:r>
      <w:proofErr w:type="spellStart"/>
      <w:r>
        <w:t>gerechtickeit</w:t>
      </w:r>
      <w:proofErr w:type="spellEnd"/>
      <w:r>
        <w:t xml:space="preserve"> </w:t>
      </w:r>
      <w:proofErr w:type="spellStart"/>
      <w:r>
        <w:t>seie</w:t>
      </w:r>
      <w:proofErr w:type="spellEnd"/>
      <w:r>
        <w:t xml:space="preserve"> / und CHRISTUS nach </w:t>
      </w:r>
      <w:proofErr w:type="spellStart"/>
      <w:r>
        <w:t>Gottlichen</w:t>
      </w:r>
      <w:proofErr w:type="spellEnd"/>
      <w:r>
        <w:t xml:space="preserve"> </w:t>
      </w:r>
      <w:proofErr w:type="spellStart"/>
      <w:r>
        <w:t>verheissungen</w:t>
      </w:r>
      <w:proofErr w:type="spellEnd"/>
      <w:r>
        <w:t xml:space="preserve"> </w:t>
      </w:r>
      <w:proofErr w:type="spellStart"/>
      <w:r>
        <w:t>geglewbet</w:t>
      </w:r>
      <w:proofErr w:type="spellEnd"/>
      <w:r>
        <w:t xml:space="preserve"> und </w:t>
      </w:r>
      <w:proofErr w:type="spellStart"/>
      <w:r>
        <w:t>bekand</w:t>
      </w:r>
      <w:proofErr w:type="spellEnd"/>
      <w:r>
        <w:t xml:space="preserve"> allein und on </w:t>
      </w:r>
      <w:proofErr w:type="spellStart"/>
      <w:r>
        <w:t>zuthun</w:t>
      </w:r>
      <w:proofErr w:type="spellEnd"/>
      <w:r>
        <w:t xml:space="preserve"> aller vorgehenden und folgenden </w:t>
      </w:r>
      <w:proofErr w:type="spellStart"/>
      <w:r>
        <w:t>wercke</w:t>
      </w:r>
      <w:proofErr w:type="spellEnd"/>
      <w:r>
        <w:t xml:space="preserve"> gerecht </w:t>
      </w:r>
      <w:proofErr w:type="spellStart"/>
      <w:r>
        <w:t>fur</w:t>
      </w:r>
      <w:proofErr w:type="spellEnd"/>
      <w:r>
        <w:t xml:space="preserve"> Gott und selig mache. Sintemal das Evangelion niemand denn </w:t>
      </w:r>
      <w:proofErr w:type="spellStart"/>
      <w:r>
        <w:t>buessern</w:t>
      </w:r>
      <w:proofErr w:type="spellEnd"/>
      <w:r>
        <w:t xml:space="preserve"> </w:t>
      </w:r>
      <w:proofErr w:type="spellStart"/>
      <w:r>
        <w:t>geprediget</w:t>
      </w:r>
      <w:proofErr w:type="spellEnd"/>
      <w:r>
        <w:t xml:space="preserve"> werden </w:t>
      </w:r>
      <w:proofErr w:type="spellStart"/>
      <w:r>
        <w:t>sol</w:t>
      </w:r>
      <w:proofErr w:type="spellEnd"/>
      <w:r>
        <w:t xml:space="preserve">: und die </w:t>
      </w:r>
      <w:proofErr w:type="spellStart"/>
      <w:r>
        <w:t>glewbigen</w:t>
      </w:r>
      <w:proofErr w:type="spellEnd"/>
      <w:r>
        <w:t xml:space="preserve"> so nothalben </w:t>
      </w:r>
      <w:proofErr w:type="spellStart"/>
      <w:r>
        <w:t>wercke</w:t>
      </w:r>
      <w:proofErr w:type="spellEnd"/>
      <w:r>
        <w:t xml:space="preserve"> der liebe thun </w:t>
      </w:r>
      <w:proofErr w:type="spellStart"/>
      <w:r>
        <w:t>williglich</w:t>
      </w:r>
      <w:proofErr w:type="spellEnd"/>
      <w:r>
        <w:t xml:space="preserve"> als ein guter </w:t>
      </w:r>
      <w:proofErr w:type="spellStart"/>
      <w:r>
        <w:t>Bawm</w:t>
      </w:r>
      <w:proofErr w:type="spellEnd"/>
      <w:r>
        <w:t xml:space="preserve"> nothalben von </w:t>
      </w:r>
      <w:proofErr w:type="spellStart"/>
      <w:r>
        <w:t>art</w:t>
      </w:r>
      <w:proofErr w:type="spellEnd"/>
      <w:r>
        <w:t xml:space="preserve"> gute fruchte bringet: Wie Paulus auch zeuget Gal. 5. In CHRISTO gilt der </w:t>
      </w:r>
      <w:proofErr w:type="spellStart"/>
      <w:r>
        <w:t>glawbe</w:t>
      </w:r>
      <w:proofErr w:type="spellEnd"/>
      <w:r>
        <w:t xml:space="preserve"> so durch die liebe </w:t>
      </w:r>
      <w:proofErr w:type="spellStart"/>
      <w:r>
        <w:t>thettig</w:t>
      </w:r>
      <w:proofErr w:type="spellEnd"/>
      <w:r>
        <w:t xml:space="preserve"> ist. Welcher Spruch nicht </w:t>
      </w:r>
      <w:proofErr w:type="spellStart"/>
      <w:r>
        <w:t>leret</w:t>
      </w:r>
      <w:proofErr w:type="spellEnd"/>
      <w:r>
        <w:t xml:space="preserve"> das </w:t>
      </w:r>
      <w:proofErr w:type="spellStart"/>
      <w:r>
        <w:t>glawb</w:t>
      </w:r>
      <w:proofErr w:type="spellEnd"/>
      <w:r>
        <w:t xml:space="preserve"> und liebe zugleich und </w:t>
      </w:r>
      <w:proofErr w:type="spellStart"/>
      <w:r>
        <w:t>gemenget</w:t>
      </w:r>
      <w:proofErr w:type="spellEnd"/>
      <w:r>
        <w:t xml:space="preserve"> </w:t>
      </w:r>
      <w:proofErr w:type="spellStart"/>
      <w:r>
        <w:t>fur</w:t>
      </w:r>
      <w:proofErr w:type="spellEnd"/>
      <w:r>
        <w:t xml:space="preserve"> Gott gerecht und selig machen / als </w:t>
      </w:r>
      <w:proofErr w:type="spellStart"/>
      <w:r>
        <w:t>weren</w:t>
      </w:r>
      <w:proofErr w:type="spellEnd"/>
      <w:r>
        <w:t xml:space="preserve"> CHRISTUS und Gottes </w:t>
      </w:r>
      <w:proofErr w:type="spellStart"/>
      <w:r>
        <w:t>verheissunge</w:t>
      </w:r>
      <w:proofErr w:type="spellEnd"/>
      <w:r>
        <w:t xml:space="preserve"> </w:t>
      </w:r>
      <w:proofErr w:type="spellStart"/>
      <w:r>
        <w:t>krafftlos</w:t>
      </w:r>
      <w:proofErr w:type="spellEnd"/>
      <w:r>
        <w:t xml:space="preserve"> einen </w:t>
      </w:r>
      <w:proofErr w:type="spellStart"/>
      <w:r>
        <w:t>Busser</w:t>
      </w:r>
      <w:proofErr w:type="spellEnd"/>
      <w:r>
        <w:t xml:space="preserve"> on </w:t>
      </w:r>
      <w:proofErr w:type="spellStart"/>
      <w:r>
        <w:t>zuthun</w:t>
      </w:r>
      <w:proofErr w:type="spellEnd"/>
      <w:r>
        <w:t xml:space="preserve"> des </w:t>
      </w:r>
      <w:proofErr w:type="spellStart"/>
      <w:r>
        <w:t>Gesetzs</w:t>
      </w:r>
      <w:proofErr w:type="spellEnd"/>
      <w:r>
        <w:t xml:space="preserve"> das die liebe </w:t>
      </w:r>
      <w:proofErr w:type="spellStart"/>
      <w:r>
        <w:t>foddert</w:t>
      </w:r>
      <w:proofErr w:type="spellEnd"/>
      <w:r>
        <w:t xml:space="preserve"> uns gerecht und selig zu machen. Wer in not und </w:t>
      </w:r>
      <w:proofErr w:type="spellStart"/>
      <w:r>
        <w:t>tod</w:t>
      </w:r>
      <w:proofErr w:type="spellEnd"/>
      <w:r>
        <w:t xml:space="preserve"> </w:t>
      </w:r>
      <w:proofErr w:type="spellStart"/>
      <w:r>
        <w:t>ligt</w:t>
      </w:r>
      <w:proofErr w:type="spellEnd"/>
      <w:r>
        <w:t xml:space="preserve"> der </w:t>
      </w:r>
      <w:proofErr w:type="spellStart"/>
      <w:r>
        <w:t>fuelet</w:t>
      </w:r>
      <w:proofErr w:type="spellEnd"/>
      <w:r>
        <w:t xml:space="preserve"> Gottes Zorn im gewissen also das in Gott </w:t>
      </w:r>
      <w:proofErr w:type="spellStart"/>
      <w:r>
        <w:t>umb</w:t>
      </w:r>
      <w:proofErr w:type="spellEnd"/>
      <w:r>
        <w:t xml:space="preserve"> nichts anders willen plage und verdamme nach des </w:t>
      </w:r>
      <w:proofErr w:type="spellStart"/>
      <w:r>
        <w:t>gesetzs</w:t>
      </w:r>
      <w:proofErr w:type="spellEnd"/>
      <w:r>
        <w:t xml:space="preserve"> </w:t>
      </w:r>
      <w:proofErr w:type="spellStart"/>
      <w:r>
        <w:t>drewwortten</w:t>
      </w:r>
      <w:proofErr w:type="spellEnd"/>
      <w:r>
        <w:t xml:space="preserve"> rechtlich / denn das er nicht geliebet noch </w:t>
      </w:r>
      <w:proofErr w:type="spellStart"/>
      <w:r>
        <w:t>wercke</w:t>
      </w:r>
      <w:proofErr w:type="spellEnd"/>
      <w:r>
        <w:t xml:space="preserve"> der liebe gethan hat vom </w:t>
      </w:r>
      <w:proofErr w:type="spellStart"/>
      <w:r>
        <w:t>gesetz</w:t>
      </w:r>
      <w:proofErr w:type="spellEnd"/>
      <w:r>
        <w:t xml:space="preserve"> </w:t>
      </w:r>
      <w:proofErr w:type="spellStart"/>
      <w:r>
        <w:t>erfoddert</w:t>
      </w:r>
      <w:proofErr w:type="spellEnd"/>
      <w:r>
        <w:t xml:space="preserve">: </w:t>
      </w:r>
      <w:proofErr w:type="spellStart"/>
      <w:r>
        <w:t>glewbet</w:t>
      </w:r>
      <w:proofErr w:type="spellEnd"/>
      <w:r>
        <w:t xml:space="preserve"> aber der elend das CHRISTUS seine </w:t>
      </w:r>
      <w:proofErr w:type="spellStart"/>
      <w:r>
        <w:t>gerechtickeit</w:t>
      </w:r>
      <w:proofErr w:type="spellEnd"/>
      <w:r>
        <w:t xml:space="preserve"> </w:t>
      </w:r>
      <w:proofErr w:type="spellStart"/>
      <w:r>
        <w:t>fur</w:t>
      </w:r>
      <w:proofErr w:type="spellEnd"/>
      <w:r>
        <w:t xml:space="preserve"> Gott </w:t>
      </w:r>
      <w:proofErr w:type="spellStart"/>
      <w:r>
        <w:t>seie</w:t>
      </w:r>
      <w:proofErr w:type="spellEnd"/>
      <w:r>
        <w:t xml:space="preserve"> und das in Gott </w:t>
      </w:r>
      <w:proofErr w:type="spellStart"/>
      <w:r>
        <w:t>umb</w:t>
      </w:r>
      <w:proofErr w:type="spellEnd"/>
      <w:r>
        <w:t xml:space="preserve"> CHRISTI willen </w:t>
      </w:r>
      <w:proofErr w:type="spellStart"/>
      <w:r>
        <w:t>darumb</w:t>
      </w:r>
      <w:proofErr w:type="spellEnd"/>
      <w:r>
        <w:t xml:space="preserve"> alle </w:t>
      </w:r>
      <w:proofErr w:type="spellStart"/>
      <w:r>
        <w:t>suende</w:t>
      </w:r>
      <w:proofErr w:type="spellEnd"/>
      <w:r>
        <w:t xml:space="preserve"> vergeben und das </w:t>
      </w:r>
      <w:proofErr w:type="spellStart"/>
      <w:r>
        <w:t>Ewigeleben</w:t>
      </w:r>
      <w:proofErr w:type="spellEnd"/>
      <w:r>
        <w:t xml:space="preserve"> </w:t>
      </w:r>
      <w:proofErr w:type="spellStart"/>
      <w:r>
        <w:t>umbsonst</w:t>
      </w:r>
      <w:proofErr w:type="spellEnd"/>
      <w:r>
        <w:t xml:space="preserve"> geben wolle das er </w:t>
      </w:r>
      <w:proofErr w:type="spellStart"/>
      <w:r>
        <w:t>solchs</w:t>
      </w:r>
      <w:proofErr w:type="spellEnd"/>
      <w:r>
        <w:t xml:space="preserve"> so war als Gott lebet gerecht von Gott geachtet und seliggemacht: denn hie stehet CHRISTUS und </w:t>
      </w:r>
      <w:proofErr w:type="spellStart"/>
      <w:r>
        <w:t>bekrefftiget</w:t>
      </w:r>
      <w:proofErr w:type="spellEnd"/>
      <w:r>
        <w:t xml:space="preserve"> </w:t>
      </w:r>
      <w:proofErr w:type="spellStart"/>
      <w:r>
        <w:t>solchs</w:t>
      </w:r>
      <w:proofErr w:type="spellEnd"/>
      <w:r>
        <w:t xml:space="preserve"> mit dem Eide und spricht Jo. 5. Warlich sage ich euch / Wer meine </w:t>
      </w:r>
      <w:proofErr w:type="spellStart"/>
      <w:r>
        <w:t>Wortt</w:t>
      </w:r>
      <w:proofErr w:type="spellEnd"/>
      <w:r>
        <w:t xml:space="preserve"> </w:t>
      </w:r>
      <w:proofErr w:type="spellStart"/>
      <w:r>
        <w:t>hoeret</w:t>
      </w:r>
      <w:proofErr w:type="spellEnd"/>
      <w:r>
        <w:t xml:space="preserve"> und </w:t>
      </w:r>
      <w:proofErr w:type="spellStart"/>
      <w:r>
        <w:t>glewbet</w:t>
      </w:r>
      <w:proofErr w:type="spellEnd"/>
      <w:r>
        <w:t xml:space="preserve"> dem der mich </w:t>
      </w:r>
      <w:proofErr w:type="spellStart"/>
      <w:r>
        <w:t>gesand</w:t>
      </w:r>
      <w:proofErr w:type="spellEnd"/>
      <w:r>
        <w:t xml:space="preserve"> hat der hat das </w:t>
      </w:r>
      <w:proofErr w:type="spellStart"/>
      <w:r>
        <w:t>Ewigeleben</w:t>
      </w:r>
      <w:proofErr w:type="spellEnd"/>
      <w:r>
        <w:t xml:space="preserve"> und </w:t>
      </w:r>
      <w:proofErr w:type="spellStart"/>
      <w:r>
        <w:t>kompt</w:t>
      </w:r>
      <w:proofErr w:type="spellEnd"/>
      <w:r>
        <w:t xml:space="preserve"> nicht in das </w:t>
      </w:r>
      <w:proofErr w:type="spellStart"/>
      <w:r>
        <w:t>gericht</w:t>
      </w:r>
      <w:proofErr w:type="spellEnd"/>
      <w:r>
        <w:t xml:space="preserve">. </w:t>
      </w:r>
      <w:proofErr w:type="spellStart"/>
      <w:r>
        <w:t>Druemb</w:t>
      </w:r>
      <w:proofErr w:type="spellEnd"/>
      <w:r>
        <w:t xml:space="preserve"> hab ich auch bisher in meinen </w:t>
      </w:r>
      <w:proofErr w:type="spellStart"/>
      <w:r>
        <w:t>Buechern</w:t>
      </w:r>
      <w:proofErr w:type="spellEnd"/>
      <w:r>
        <w:t xml:space="preserve"> von CHRISTO den Christlichen </w:t>
      </w:r>
      <w:proofErr w:type="spellStart"/>
      <w:r>
        <w:t>glawben</w:t>
      </w:r>
      <w:proofErr w:type="spellEnd"/>
      <w:r>
        <w:t xml:space="preserve"> </w:t>
      </w:r>
      <w:proofErr w:type="spellStart"/>
      <w:r>
        <w:t>darumb</w:t>
      </w:r>
      <w:proofErr w:type="spellEnd"/>
      <w:r>
        <w:t xml:space="preserve"> </w:t>
      </w:r>
      <w:proofErr w:type="spellStart"/>
      <w:r>
        <w:t>genennet</w:t>
      </w:r>
      <w:proofErr w:type="spellEnd"/>
      <w:r>
        <w:t xml:space="preserve"> den </w:t>
      </w:r>
      <w:proofErr w:type="spellStart"/>
      <w:r w:rsidRPr="007C3290">
        <w:t>AlleineGerechtundSeligmachenden</w:t>
      </w:r>
      <w:proofErr w:type="spellEnd"/>
      <w:r>
        <w:t xml:space="preserve"> </w:t>
      </w:r>
      <w:proofErr w:type="spellStart"/>
      <w:r>
        <w:t>glawben</w:t>
      </w:r>
      <w:proofErr w:type="spellEnd"/>
      <w:r>
        <w:t xml:space="preserve"> / das in not und </w:t>
      </w:r>
      <w:proofErr w:type="spellStart"/>
      <w:r>
        <w:t>tod</w:t>
      </w:r>
      <w:proofErr w:type="spellEnd"/>
      <w:r>
        <w:t xml:space="preserve"> </w:t>
      </w:r>
      <w:proofErr w:type="spellStart"/>
      <w:r>
        <w:t>fur</w:t>
      </w:r>
      <w:proofErr w:type="spellEnd"/>
      <w:r>
        <w:t xml:space="preserve"> Gottes </w:t>
      </w:r>
      <w:proofErr w:type="spellStart"/>
      <w:r>
        <w:t>gericht</w:t>
      </w:r>
      <w:proofErr w:type="spellEnd"/>
      <w:r>
        <w:t xml:space="preserve"> / nicht anders CHRISTI verdienst und </w:t>
      </w:r>
      <w:proofErr w:type="spellStart"/>
      <w:r>
        <w:t>Gottliche</w:t>
      </w:r>
      <w:proofErr w:type="spellEnd"/>
      <w:r>
        <w:t xml:space="preserve"> </w:t>
      </w:r>
      <w:proofErr w:type="spellStart"/>
      <w:r>
        <w:t>verheissunge</w:t>
      </w:r>
      <w:proofErr w:type="spellEnd"/>
      <w:r>
        <w:t xml:space="preserve"> </w:t>
      </w:r>
      <w:proofErr w:type="spellStart"/>
      <w:r>
        <w:t>geglewbet</w:t>
      </w:r>
      <w:proofErr w:type="spellEnd"/>
      <w:r>
        <w:t xml:space="preserve"> alleine gelten / und das Gesetz mit </w:t>
      </w:r>
      <w:proofErr w:type="spellStart"/>
      <w:r>
        <w:t>wercken</w:t>
      </w:r>
      <w:proofErr w:type="spellEnd"/>
      <w:r>
        <w:t xml:space="preserve"> der lieb </w:t>
      </w:r>
      <w:proofErr w:type="spellStart"/>
      <w:r>
        <w:t>auff</w:t>
      </w:r>
      <w:proofErr w:type="spellEnd"/>
      <w:r>
        <w:t xml:space="preserve"> erden bleiben </w:t>
      </w:r>
      <w:proofErr w:type="spellStart"/>
      <w:r>
        <w:t>muessen</w:t>
      </w:r>
      <w:proofErr w:type="spellEnd"/>
      <w:r>
        <w:t xml:space="preserve"> / denn Abraham mit Isaac und </w:t>
      </w:r>
      <w:proofErr w:type="spellStart"/>
      <w:r>
        <w:t>Gottlicher</w:t>
      </w:r>
      <w:proofErr w:type="spellEnd"/>
      <w:r>
        <w:t xml:space="preserve"> </w:t>
      </w:r>
      <w:proofErr w:type="spellStart"/>
      <w:r>
        <w:t>verheissung</w:t>
      </w:r>
      <w:proofErr w:type="spellEnd"/>
      <w:r>
        <w:t xml:space="preserve"> </w:t>
      </w:r>
      <w:proofErr w:type="spellStart"/>
      <w:r>
        <w:t>geglewbet</w:t>
      </w:r>
      <w:proofErr w:type="spellEnd"/>
      <w:r>
        <w:t xml:space="preserve"> alleine </w:t>
      </w:r>
      <w:proofErr w:type="spellStart"/>
      <w:r>
        <w:t>gieng</w:t>
      </w:r>
      <w:proofErr w:type="spellEnd"/>
      <w:r>
        <w:t xml:space="preserve"> </w:t>
      </w:r>
      <w:proofErr w:type="spellStart"/>
      <w:r>
        <w:t>auff</w:t>
      </w:r>
      <w:proofErr w:type="spellEnd"/>
      <w:r>
        <w:t xml:space="preserve"> den Berg Moria / seine Knecht und Esel aber </w:t>
      </w:r>
      <w:proofErr w:type="spellStart"/>
      <w:r>
        <w:t>hunden</w:t>
      </w:r>
      <w:proofErr w:type="spellEnd"/>
      <w:r>
        <w:t xml:space="preserve"> am berge bleiben </w:t>
      </w:r>
      <w:proofErr w:type="spellStart"/>
      <w:r>
        <w:t>musten</w:t>
      </w:r>
      <w:proofErr w:type="spellEnd"/>
      <w:r>
        <w:t xml:space="preserve">. In not und </w:t>
      </w:r>
      <w:proofErr w:type="spellStart"/>
      <w:r>
        <w:t>tod</w:t>
      </w:r>
      <w:proofErr w:type="spellEnd"/>
      <w:r>
        <w:t xml:space="preserve"> </w:t>
      </w:r>
      <w:proofErr w:type="spellStart"/>
      <w:r>
        <w:t>kan</w:t>
      </w:r>
      <w:proofErr w:type="spellEnd"/>
      <w:r>
        <w:t xml:space="preserve"> weder vorgehend noch folgend </w:t>
      </w:r>
      <w:proofErr w:type="spellStart"/>
      <w:r>
        <w:t>wercke</w:t>
      </w:r>
      <w:proofErr w:type="spellEnd"/>
      <w:r>
        <w:t xml:space="preserve"> der liebe </w:t>
      </w:r>
      <w:proofErr w:type="spellStart"/>
      <w:r>
        <w:t>fut</w:t>
      </w:r>
      <w:proofErr w:type="spellEnd"/>
      <w:r>
        <w:t xml:space="preserve"> Gottes </w:t>
      </w:r>
      <w:proofErr w:type="spellStart"/>
      <w:r>
        <w:t>gericht</w:t>
      </w:r>
      <w:proofErr w:type="spellEnd"/>
      <w:r>
        <w:t xml:space="preserve"> </w:t>
      </w:r>
      <w:proofErr w:type="spellStart"/>
      <w:r>
        <w:t>vergebung</w:t>
      </w:r>
      <w:proofErr w:type="spellEnd"/>
      <w:r>
        <w:t xml:space="preserve"> der </w:t>
      </w:r>
      <w:proofErr w:type="spellStart"/>
      <w:r>
        <w:t>Suenden</w:t>
      </w:r>
      <w:proofErr w:type="spellEnd"/>
      <w:r>
        <w:t xml:space="preserve"> und das leben erlangen / sondern CHRISTUS alleine </w:t>
      </w:r>
      <w:proofErr w:type="spellStart"/>
      <w:r>
        <w:t>geglewbet</w:t>
      </w:r>
      <w:proofErr w:type="spellEnd"/>
      <w:r>
        <w:t xml:space="preserve"> und </w:t>
      </w:r>
      <w:proofErr w:type="spellStart"/>
      <w:r>
        <w:t>bekand</w:t>
      </w:r>
      <w:proofErr w:type="spellEnd"/>
      <w:r>
        <w:t xml:space="preserve"> nach </w:t>
      </w:r>
      <w:proofErr w:type="spellStart"/>
      <w:r>
        <w:t>Gottlichen</w:t>
      </w:r>
      <w:proofErr w:type="spellEnd"/>
      <w:r>
        <w:t xml:space="preserve"> </w:t>
      </w:r>
      <w:proofErr w:type="spellStart"/>
      <w:r>
        <w:t>verheissungen</w:t>
      </w:r>
      <w:proofErr w:type="spellEnd"/>
      <w:r>
        <w:t xml:space="preserve">. Ich hab auch den </w:t>
      </w:r>
      <w:proofErr w:type="spellStart"/>
      <w:r w:rsidRPr="007C3290">
        <w:t>AlleinegerechtundSeligmachenden</w:t>
      </w:r>
      <w:proofErr w:type="spellEnd"/>
      <w:r>
        <w:t xml:space="preserve"> </w:t>
      </w:r>
      <w:proofErr w:type="spellStart"/>
      <w:r>
        <w:t>glawben</w:t>
      </w:r>
      <w:proofErr w:type="spellEnd"/>
      <w:r>
        <w:t xml:space="preserve"> niemand denn </w:t>
      </w:r>
      <w:proofErr w:type="spellStart"/>
      <w:r>
        <w:t>bussern</w:t>
      </w:r>
      <w:proofErr w:type="spellEnd"/>
      <w:r>
        <w:t xml:space="preserve"> </w:t>
      </w:r>
      <w:proofErr w:type="spellStart"/>
      <w:r>
        <w:t>geprediget</w:t>
      </w:r>
      <w:proofErr w:type="spellEnd"/>
      <w:r>
        <w:t xml:space="preserve">: </w:t>
      </w:r>
      <w:proofErr w:type="spellStart"/>
      <w:r>
        <w:t>wil</w:t>
      </w:r>
      <w:proofErr w:type="spellEnd"/>
      <w:r>
        <w:t xml:space="preserve"> durch </w:t>
      </w:r>
      <w:proofErr w:type="spellStart"/>
      <w:r>
        <w:t>busser</w:t>
      </w:r>
      <w:proofErr w:type="spellEnd"/>
      <w:r>
        <w:t xml:space="preserve"> verstanden haben / alle die </w:t>
      </w:r>
      <w:proofErr w:type="spellStart"/>
      <w:r>
        <w:t>inen</w:t>
      </w:r>
      <w:proofErr w:type="spellEnd"/>
      <w:r>
        <w:t xml:space="preserve"> </w:t>
      </w:r>
      <w:proofErr w:type="spellStart"/>
      <w:r>
        <w:t>furgesetzt</w:t>
      </w:r>
      <w:proofErr w:type="spellEnd"/>
      <w:r>
        <w:t xml:space="preserve"> haben vor und nach dem </w:t>
      </w:r>
      <w:proofErr w:type="spellStart"/>
      <w:r>
        <w:t>glawben</w:t>
      </w:r>
      <w:proofErr w:type="spellEnd"/>
      <w:r>
        <w:t xml:space="preserve"> </w:t>
      </w:r>
      <w:proofErr w:type="spellStart"/>
      <w:r>
        <w:t>boeses</w:t>
      </w:r>
      <w:proofErr w:type="spellEnd"/>
      <w:r>
        <w:t xml:space="preserve"> zulassen und </w:t>
      </w:r>
      <w:proofErr w:type="spellStart"/>
      <w:r>
        <w:t>guttes</w:t>
      </w:r>
      <w:proofErr w:type="spellEnd"/>
      <w:r>
        <w:t xml:space="preserve"> </w:t>
      </w:r>
      <w:proofErr w:type="spellStart"/>
      <w:r>
        <w:t>zuthun</w:t>
      </w:r>
      <w:proofErr w:type="spellEnd"/>
      <w:r>
        <w:t xml:space="preserve"> nach den Zehen </w:t>
      </w:r>
      <w:proofErr w:type="spellStart"/>
      <w:r>
        <w:t>gebotten</w:t>
      </w:r>
      <w:proofErr w:type="spellEnd"/>
      <w:r>
        <w:t xml:space="preserve"> / und dennoch im besten leben </w:t>
      </w:r>
      <w:proofErr w:type="spellStart"/>
      <w:r>
        <w:t>ire</w:t>
      </w:r>
      <w:proofErr w:type="spellEnd"/>
      <w:r>
        <w:t xml:space="preserve"> gewissen </w:t>
      </w:r>
      <w:proofErr w:type="spellStart"/>
      <w:r>
        <w:t>mtinichten</w:t>
      </w:r>
      <w:proofErr w:type="spellEnd"/>
      <w:r>
        <w:t xml:space="preserve"> anders </w:t>
      </w:r>
      <w:proofErr w:type="spellStart"/>
      <w:r>
        <w:t>zufriden</w:t>
      </w:r>
      <w:proofErr w:type="spellEnd"/>
      <w:r>
        <w:t xml:space="preserve"> stellen </w:t>
      </w:r>
      <w:proofErr w:type="spellStart"/>
      <w:r>
        <w:t>konnen</w:t>
      </w:r>
      <w:proofErr w:type="spellEnd"/>
      <w:r>
        <w:t xml:space="preserve"> </w:t>
      </w:r>
      <w:proofErr w:type="spellStart"/>
      <w:r>
        <w:t>fur</w:t>
      </w:r>
      <w:proofErr w:type="spellEnd"/>
      <w:r>
        <w:t xml:space="preserve"> Gottes </w:t>
      </w:r>
      <w:proofErr w:type="spellStart"/>
      <w:r>
        <w:t>gericht</w:t>
      </w:r>
      <w:proofErr w:type="spellEnd"/>
      <w:r>
        <w:t xml:space="preserve"> / denn mit CHRISTI </w:t>
      </w:r>
      <w:proofErr w:type="spellStart"/>
      <w:r>
        <w:t>verdiensten</w:t>
      </w:r>
      <w:proofErr w:type="spellEnd"/>
      <w:r>
        <w:t xml:space="preserve"> und </w:t>
      </w:r>
      <w:proofErr w:type="spellStart"/>
      <w:r>
        <w:t>Gottlichen</w:t>
      </w:r>
      <w:proofErr w:type="spellEnd"/>
      <w:r>
        <w:t xml:space="preserve"> </w:t>
      </w:r>
      <w:proofErr w:type="spellStart"/>
      <w:r>
        <w:t>verheissungen</w:t>
      </w:r>
      <w:proofErr w:type="spellEnd"/>
      <w:r>
        <w:t xml:space="preserve"> </w:t>
      </w:r>
      <w:proofErr w:type="spellStart"/>
      <w:r>
        <w:t>geglewbet</w:t>
      </w:r>
      <w:proofErr w:type="spellEnd"/>
      <w:r>
        <w:t xml:space="preserve"> und Gott </w:t>
      </w:r>
      <w:proofErr w:type="spellStart"/>
      <w:r>
        <w:t>drauff</w:t>
      </w:r>
      <w:proofErr w:type="spellEnd"/>
      <w:r>
        <w:t xml:space="preserve"> </w:t>
      </w:r>
      <w:proofErr w:type="spellStart"/>
      <w:r>
        <w:t>angeruffen</w:t>
      </w:r>
      <w:proofErr w:type="spellEnd"/>
      <w:r>
        <w:t xml:space="preserve"> im </w:t>
      </w:r>
      <w:proofErr w:type="spellStart"/>
      <w:r>
        <w:t>namen</w:t>
      </w:r>
      <w:proofErr w:type="spellEnd"/>
      <w:r>
        <w:t xml:space="preserve"> CHRISTI. Aber davon mehr im </w:t>
      </w:r>
      <w:proofErr w:type="spellStart"/>
      <w:r>
        <w:t>buchlin</w:t>
      </w:r>
      <w:proofErr w:type="spellEnd"/>
      <w:r>
        <w:t xml:space="preserve"> vom Christlichen </w:t>
      </w:r>
      <w:proofErr w:type="spellStart"/>
      <w:r>
        <w:t>glawben</w:t>
      </w:r>
      <w:proofErr w:type="spellEnd"/>
      <w:r>
        <w:t xml:space="preserve"> und </w:t>
      </w:r>
      <w:proofErr w:type="spellStart"/>
      <w:r>
        <w:t>gutten</w:t>
      </w:r>
      <w:proofErr w:type="spellEnd"/>
      <w:r>
        <w:t xml:space="preserve"> </w:t>
      </w:r>
      <w:proofErr w:type="spellStart"/>
      <w:r>
        <w:t>wercken</w:t>
      </w:r>
      <w:proofErr w:type="spellEnd"/>
      <w:r>
        <w:t xml:space="preserve">: in welchem nicht alleine </w:t>
      </w:r>
      <w:proofErr w:type="spellStart"/>
      <w:r>
        <w:t>bewisen</w:t>
      </w:r>
      <w:proofErr w:type="spellEnd"/>
      <w:r>
        <w:t xml:space="preserve"> wird das die leidige </w:t>
      </w:r>
      <w:proofErr w:type="spellStart"/>
      <w:r>
        <w:t>Erbsuend</w:t>
      </w:r>
      <w:proofErr w:type="spellEnd"/>
      <w:r>
        <w:t xml:space="preserve"> in allen Christen vor und nach der </w:t>
      </w:r>
      <w:proofErr w:type="spellStart"/>
      <w:r>
        <w:t>Tauffe</w:t>
      </w:r>
      <w:proofErr w:type="spellEnd"/>
      <w:r>
        <w:t xml:space="preserve"> verdamme / wenn sie nicht vergeben wird </w:t>
      </w:r>
      <w:proofErr w:type="spellStart"/>
      <w:r>
        <w:t>umb</w:t>
      </w:r>
      <w:proofErr w:type="spellEnd"/>
      <w:r>
        <w:t xml:space="preserve"> des </w:t>
      </w:r>
      <w:proofErr w:type="spellStart"/>
      <w:r>
        <w:t>glawbens</w:t>
      </w:r>
      <w:proofErr w:type="spellEnd"/>
      <w:r>
        <w:t xml:space="preserve"> willen an CHRISTUM: sondern auch </w:t>
      </w:r>
      <w:proofErr w:type="spellStart"/>
      <w:r>
        <w:t>angezeiget</w:t>
      </w:r>
      <w:proofErr w:type="spellEnd"/>
      <w:r>
        <w:t xml:space="preserve"> / ob gleich der freie </w:t>
      </w:r>
      <w:proofErr w:type="spellStart"/>
      <w:r>
        <w:t>wille</w:t>
      </w:r>
      <w:proofErr w:type="spellEnd"/>
      <w:r>
        <w:t xml:space="preserve"> ein </w:t>
      </w:r>
      <w:proofErr w:type="spellStart"/>
      <w:r>
        <w:t>mitwircker</w:t>
      </w:r>
      <w:proofErr w:type="spellEnd"/>
      <w:r>
        <w:t xml:space="preserve"> ist der </w:t>
      </w:r>
      <w:proofErr w:type="spellStart"/>
      <w:r>
        <w:t>busse</w:t>
      </w:r>
      <w:proofErr w:type="spellEnd"/>
      <w:r>
        <w:t xml:space="preserve"> des </w:t>
      </w:r>
      <w:proofErr w:type="spellStart"/>
      <w:r>
        <w:t>glawbens</w:t>
      </w:r>
      <w:proofErr w:type="spellEnd"/>
      <w:r>
        <w:t xml:space="preserve"> der liebe und die Christen Gottes </w:t>
      </w:r>
      <w:proofErr w:type="spellStart"/>
      <w:r>
        <w:t>gehuelffen</w:t>
      </w:r>
      <w:proofErr w:type="spellEnd"/>
      <w:r>
        <w:t xml:space="preserve"> sind </w:t>
      </w:r>
      <w:proofErr w:type="spellStart"/>
      <w:r>
        <w:t>gerechtickeit</w:t>
      </w:r>
      <w:proofErr w:type="spellEnd"/>
      <w:r>
        <w:t xml:space="preserve"> und </w:t>
      </w:r>
      <w:proofErr w:type="spellStart"/>
      <w:r>
        <w:t>selickeit</w:t>
      </w:r>
      <w:proofErr w:type="spellEnd"/>
      <w:r>
        <w:t xml:space="preserve"> verlangen: dennoch </w:t>
      </w:r>
      <w:proofErr w:type="spellStart"/>
      <w:r>
        <w:t>seie</w:t>
      </w:r>
      <w:proofErr w:type="spellEnd"/>
      <w:r>
        <w:t xml:space="preserve"> CHRISTUS alleine durch seines </w:t>
      </w:r>
      <w:proofErr w:type="spellStart"/>
      <w:r>
        <w:t>vatters</w:t>
      </w:r>
      <w:proofErr w:type="spellEnd"/>
      <w:r>
        <w:t xml:space="preserve"> geist der </w:t>
      </w:r>
      <w:proofErr w:type="spellStart"/>
      <w:r>
        <w:t>anfenger</w:t>
      </w:r>
      <w:proofErr w:type="spellEnd"/>
      <w:r>
        <w:t xml:space="preserve"> und </w:t>
      </w:r>
      <w:proofErr w:type="spellStart"/>
      <w:r>
        <w:t>volender</w:t>
      </w:r>
      <w:proofErr w:type="spellEnd"/>
      <w:r>
        <w:t xml:space="preserve"> aller heiligen </w:t>
      </w:r>
      <w:proofErr w:type="spellStart"/>
      <w:r>
        <w:t>gerechtickeit</w:t>
      </w:r>
      <w:proofErr w:type="spellEnd"/>
      <w:r>
        <w:t xml:space="preserve"> und </w:t>
      </w:r>
      <w:proofErr w:type="spellStart"/>
      <w:r>
        <w:t>selickeit</w:t>
      </w:r>
      <w:proofErr w:type="spellEnd"/>
      <w:r>
        <w:t xml:space="preserve">: wie er </w:t>
      </w:r>
      <w:proofErr w:type="spellStart"/>
      <w:r>
        <w:t>selbs</w:t>
      </w:r>
      <w:proofErr w:type="spellEnd"/>
      <w:r>
        <w:t xml:space="preserve"> spricht Jo. 15. On mich kund </w:t>
      </w:r>
      <w:proofErr w:type="spellStart"/>
      <w:r>
        <w:t>ir</w:t>
      </w:r>
      <w:proofErr w:type="spellEnd"/>
      <w:r>
        <w:t xml:space="preserve"> nichts thun. </w:t>
      </w:r>
    </w:p>
    <w:p w14:paraId="2FB331DC" w14:textId="77777777" w:rsidR="007C3290" w:rsidRDefault="007C3290" w:rsidP="007C3290">
      <w:pPr>
        <w:pStyle w:val="StandardWeb"/>
      </w:pPr>
      <w:r>
        <w:t xml:space="preserve">Wie es sich aber des hoch </w:t>
      </w:r>
      <w:proofErr w:type="spellStart"/>
      <w:r>
        <w:t>zuverwundern</w:t>
      </w:r>
      <w:proofErr w:type="spellEnd"/>
      <w:r>
        <w:t xml:space="preserve"> ist das im Reich CHRISTI der </w:t>
      </w:r>
      <w:proofErr w:type="spellStart"/>
      <w:r>
        <w:t>Koenig</w:t>
      </w:r>
      <w:proofErr w:type="spellEnd"/>
      <w:r>
        <w:t xml:space="preserve"> </w:t>
      </w:r>
      <w:proofErr w:type="spellStart"/>
      <w:r>
        <w:t>selbs</w:t>
      </w:r>
      <w:proofErr w:type="spellEnd"/>
      <w:r>
        <w:t xml:space="preserve"> thut was er den </w:t>
      </w:r>
      <w:proofErr w:type="spellStart"/>
      <w:r>
        <w:t>unterthanen</w:t>
      </w:r>
      <w:proofErr w:type="spellEnd"/>
      <w:r>
        <w:t xml:space="preserve"> </w:t>
      </w:r>
      <w:proofErr w:type="spellStart"/>
      <w:r>
        <w:t>gepeut</w:t>
      </w:r>
      <w:proofErr w:type="spellEnd"/>
      <w:r>
        <w:t xml:space="preserve"> / und was er seinen Knechten </w:t>
      </w:r>
      <w:proofErr w:type="spellStart"/>
      <w:r>
        <w:t>guttes</w:t>
      </w:r>
      <w:proofErr w:type="spellEnd"/>
      <w:r>
        <w:t xml:space="preserve"> thut und </w:t>
      </w:r>
      <w:proofErr w:type="spellStart"/>
      <w:r>
        <w:t>selbs</w:t>
      </w:r>
      <w:proofErr w:type="spellEnd"/>
      <w:r>
        <w:t xml:space="preserve"> </w:t>
      </w:r>
      <w:proofErr w:type="spellStart"/>
      <w:r>
        <w:t>wirckt</w:t>
      </w:r>
      <w:proofErr w:type="spellEnd"/>
      <w:r>
        <w:t xml:space="preserve"> durch sie das belohnet er als </w:t>
      </w:r>
      <w:proofErr w:type="spellStart"/>
      <w:r>
        <w:t>hetten</w:t>
      </w:r>
      <w:proofErr w:type="spellEnd"/>
      <w:r>
        <w:t xml:space="preserve"> sie es </w:t>
      </w:r>
      <w:proofErr w:type="spellStart"/>
      <w:r>
        <w:t>selbs</w:t>
      </w:r>
      <w:proofErr w:type="spellEnd"/>
      <w:r>
        <w:t xml:space="preserve"> on in gethan. Also </w:t>
      </w:r>
      <w:proofErr w:type="spellStart"/>
      <w:r>
        <w:t>were</w:t>
      </w:r>
      <w:proofErr w:type="spellEnd"/>
      <w:r>
        <w:t xml:space="preserve"> es sich </w:t>
      </w:r>
      <w:proofErr w:type="spellStart"/>
      <w:r>
        <w:t>widerumb</w:t>
      </w:r>
      <w:proofErr w:type="spellEnd"/>
      <w:r>
        <w:t xml:space="preserve"> </w:t>
      </w:r>
      <w:proofErr w:type="spellStart"/>
      <w:r>
        <w:t>tieff</w:t>
      </w:r>
      <w:proofErr w:type="spellEnd"/>
      <w:r>
        <w:t xml:space="preserve"> </w:t>
      </w:r>
      <w:proofErr w:type="spellStart"/>
      <w:r>
        <w:t>zuerbarmen</w:t>
      </w:r>
      <w:proofErr w:type="spellEnd"/>
      <w:r>
        <w:t xml:space="preserve"> das allezeit wo das Evangelion </w:t>
      </w:r>
      <w:proofErr w:type="spellStart"/>
      <w:r>
        <w:t>geprediget</w:t>
      </w:r>
      <w:proofErr w:type="spellEnd"/>
      <w:r>
        <w:t xml:space="preserve"> wird </w:t>
      </w:r>
      <w:proofErr w:type="spellStart"/>
      <w:r>
        <w:t>hadder</w:t>
      </w:r>
      <w:proofErr w:type="spellEnd"/>
      <w:r>
        <w:t xml:space="preserve"> und </w:t>
      </w:r>
      <w:proofErr w:type="spellStart"/>
      <w:r>
        <w:t>zwittracht</w:t>
      </w:r>
      <w:proofErr w:type="spellEnd"/>
      <w:r>
        <w:t xml:space="preserve"> sind / wenn es nicht </w:t>
      </w:r>
      <w:proofErr w:type="spellStart"/>
      <w:r>
        <w:t>darumb</w:t>
      </w:r>
      <w:proofErr w:type="spellEnd"/>
      <w:r>
        <w:t xml:space="preserve"> </w:t>
      </w:r>
      <w:proofErr w:type="spellStart"/>
      <w:r>
        <w:t>gescheen</w:t>
      </w:r>
      <w:proofErr w:type="spellEnd"/>
      <w:r>
        <w:t xml:space="preserve"> </w:t>
      </w:r>
      <w:proofErr w:type="spellStart"/>
      <w:r>
        <w:t>muest</w:t>
      </w:r>
      <w:proofErr w:type="spellEnd"/>
      <w:r>
        <w:t xml:space="preserve"> das die </w:t>
      </w:r>
      <w:proofErr w:type="spellStart"/>
      <w:r>
        <w:t>lere</w:t>
      </w:r>
      <w:proofErr w:type="spellEnd"/>
      <w:r>
        <w:t xml:space="preserve"> </w:t>
      </w:r>
      <w:proofErr w:type="spellStart"/>
      <w:r>
        <w:t>gereiniget</w:t>
      </w:r>
      <w:proofErr w:type="spellEnd"/>
      <w:r>
        <w:t xml:space="preserve"> wurde und die Prediger dadurch </w:t>
      </w:r>
      <w:proofErr w:type="spellStart"/>
      <w:r>
        <w:t>gelerter</w:t>
      </w:r>
      <w:proofErr w:type="spellEnd"/>
      <w:r>
        <w:t xml:space="preserve"> wurden zum </w:t>
      </w:r>
      <w:proofErr w:type="spellStart"/>
      <w:r>
        <w:t>Himelreich</w:t>
      </w:r>
      <w:proofErr w:type="spellEnd"/>
      <w:r>
        <w:t xml:space="preserve">. </w:t>
      </w:r>
      <w:proofErr w:type="spellStart"/>
      <w:r>
        <w:t>Warumb</w:t>
      </w:r>
      <w:proofErr w:type="spellEnd"/>
      <w:r>
        <w:t xml:space="preserve"> </w:t>
      </w:r>
      <w:proofErr w:type="spellStart"/>
      <w:r>
        <w:t>solt</w:t>
      </w:r>
      <w:proofErr w:type="spellEnd"/>
      <w:r>
        <w:t xml:space="preserve"> es Gott sonst </w:t>
      </w:r>
      <w:proofErr w:type="spellStart"/>
      <w:r>
        <w:t>gescheen</w:t>
      </w:r>
      <w:proofErr w:type="spellEnd"/>
      <w:r>
        <w:t xml:space="preserve"> lassen / wenn man gleich einen Widersacher vertreibet das andere </w:t>
      </w:r>
      <w:proofErr w:type="spellStart"/>
      <w:r>
        <w:t>komen</w:t>
      </w:r>
      <w:proofErr w:type="spellEnd"/>
      <w:r>
        <w:t xml:space="preserve"> die </w:t>
      </w:r>
      <w:proofErr w:type="spellStart"/>
      <w:r>
        <w:t>erger</w:t>
      </w:r>
      <w:proofErr w:type="spellEnd"/>
      <w:r>
        <w:t xml:space="preserve"> sind: Das mir auch CHRISTI geist darinnen </w:t>
      </w:r>
      <w:proofErr w:type="spellStart"/>
      <w:r>
        <w:t>wolgefellet</w:t>
      </w:r>
      <w:proofErr w:type="spellEnd"/>
      <w:r>
        <w:t xml:space="preserve"> / das er alle </w:t>
      </w:r>
      <w:proofErr w:type="spellStart"/>
      <w:r>
        <w:t>diener</w:t>
      </w:r>
      <w:proofErr w:type="spellEnd"/>
      <w:r>
        <w:t xml:space="preserve"> und </w:t>
      </w:r>
      <w:proofErr w:type="spellStart"/>
      <w:r>
        <w:t>unterthanen</w:t>
      </w:r>
      <w:proofErr w:type="spellEnd"/>
      <w:r>
        <w:t xml:space="preserve"> CHRISTI so </w:t>
      </w:r>
      <w:proofErr w:type="spellStart"/>
      <w:r>
        <w:t>demuttig</w:t>
      </w:r>
      <w:proofErr w:type="spellEnd"/>
      <w:r>
        <w:t xml:space="preserve"> und </w:t>
      </w:r>
      <w:proofErr w:type="spellStart"/>
      <w:r>
        <w:t>gedultig</w:t>
      </w:r>
      <w:proofErr w:type="spellEnd"/>
      <w:r>
        <w:t xml:space="preserve"> macht / das sie wenig von sich </w:t>
      </w:r>
      <w:proofErr w:type="spellStart"/>
      <w:r>
        <w:t>selbs</w:t>
      </w:r>
      <w:proofErr w:type="spellEnd"/>
      <w:r>
        <w:t xml:space="preserve"> halten und andere neben sich leiden </w:t>
      </w:r>
      <w:proofErr w:type="spellStart"/>
      <w:r>
        <w:t>konnen</w:t>
      </w:r>
      <w:proofErr w:type="spellEnd"/>
      <w:r>
        <w:t xml:space="preserve"> / also das sie die </w:t>
      </w:r>
      <w:proofErr w:type="spellStart"/>
      <w:r>
        <w:t>schwachglewbigen</w:t>
      </w:r>
      <w:proofErr w:type="spellEnd"/>
      <w:r>
        <w:t xml:space="preserve"> und irrigen nicht leichtlich und bald urteilen und verdammen / sondern lange zeit dulden wie CHRISTUS seiner </w:t>
      </w:r>
      <w:proofErr w:type="spellStart"/>
      <w:r>
        <w:t>Juengere</w:t>
      </w:r>
      <w:proofErr w:type="spellEnd"/>
      <w:r>
        <w:t xml:space="preserve"> </w:t>
      </w:r>
      <w:proofErr w:type="spellStart"/>
      <w:r>
        <w:t>geprechen</w:t>
      </w:r>
      <w:proofErr w:type="spellEnd"/>
      <w:r>
        <w:t xml:space="preserve"> </w:t>
      </w:r>
      <w:proofErr w:type="spellStart"/>
      <w:r>
        <w:t>duledet</w:t>
      </w:r>
      <w:proofErr w:type="spellEnd"/>
      <w:r>
        <w:t xml:space="preserve"> und </w:t>
      </w:r>
      <w:proofErr w:type="spellStart"/>
      <w:r>
        <w:t>grossen</w:t>
      </w:r>
      <w:proofErr w:type="spellEnd"/>
      <w:r>
        <w:t xml:space="preserve"> </w:t>
      </w:r>
      <w:proofErr w:type="spellStart"/>
      <w:r>
        <w:t>vleis</w:t>
      </w:r>
      <w:proofErr w:type="spellEnd"/>
      <w:r>
        <w:t xml:space="preserve"> thun sie </w:t>
      </w:r>
      <w:proofErr w:type="spellStart"/>
      <w:r>
        <w:t>widerumb</w:t>
      </w:r>
      <w:proofErr w:type="spellEnd"/>
      <w:r>
        <w:t xml:space="preserve"> </w:t>
      </w:r>
      <w:proofErr w:type="spellStart"/>
      <w:r>
        <w:t>auff</w:t>
      </w:r>
      <w:proofErr w:type="spellEnd"/>
      <w:r>
        <w:t xml:space="preserve"> den rechten </w:t>
      </w:r>
      <w:proofErr w:type="spellStart"/>
      <w:r>
        <w:t>wege</w:t>
      </w:r>
      <w:proofErr w:type="spellEnd"/>
      <w:r>
        <w:t xml:space="preserve"> zubringen. </w:t>
      </w:r>
      <w:proofErr w:type="spellStart"/>
      <w:r>
        <w:t>Drumb</w:t>
      </w:r>
      <w:proofErr w:type="spellEnd"/>
      <w:r>
        <w:t xml:space="preserve"> </w:t>
      </w:r>
      <w:proofErr w:type="spellStart"/>
      <w:r>
        <w:t>wust</w:t>
      </w:r>
      <w:proofErr w:type="spellEnd"/>
      <w:r>
        <w:t xml:space="preserve"> ich auch </w:t>
      </w:r>
      <w:proofErr w:type="spellStart"/>
      <w:r>
        <w:t>fur</w:t>
      </w:r>
      <w:proofErr w:type="spellEnd"/>
      <w:r>
        <w:t xml:space="preserve"> meine </w:t>
      </w:r>
      <w:proofErr w:type="spellStart"/>
      <w:r>
        <w:t>persone</w:t>
      </w:r>
      <w:proofErr w:type="spellEnd"/>
      <w:r>
        <w:t xml:space="preserve"> nichts unter allen </w:t>
      </w:r>
      <w:proofErr w:type="spellStart"/>
      <w:r>
        <w:t>Himeln</w:t>
      </w:r>
      <w:proofErr w:type="spellEnd"/>
      <w:r>
        <w:t xml:space="preserve"> </w:t>
      </w:r>
      <w:proofErr w:type="spellStart"/>
      <w:r>
        <w:t>zuerwelen</w:t>
      </w:r>
      <w:proofErr w:type="spellEnd"/>
      <w:r>
        <w:t xml:space="preserve"> das meines </w:t>
      </w:r>
      <w:proofErr w:type="spellStart"/>
      <w:r>
        <w:t>hertzen</w:t>
      </w:r>
      <w:proofErr w:type="spellEnd"/>
      <w:r>
        <w:t xml:space="preserve"> einige </w:t>
      </w:r>
      <w:proofErr w:type="spellStart"/>
      <w:r>
        <w:t>gerechtickeit</w:t>
      </w:r>
      <w:proofErr w:type="spellEnd"/>
      <w:r>
        <w:t xml:space="preserve"> und ewige </w:t>
      </w:r>
      <w:proofErr w:type="spellStart"/>
      <w:r>
        <w:t>selickeit</w:t>
      </w:r>
      <w:proofErr w:type="spellEnd"/>
      <w:r>
        <w:t xml:space="preserve"> </w:t>
      </w:r>
      <w:proofErr w:type="spellStart"/>
      <w:r>
        <w:t>were</w:t>
      </w:r>
      <w:proofErr w:type="spellEnd"/>
      <w:r>
        <w:t xml:space="preserve"> / denn JESUM CHRISTUM zur rechten Gottes sitzend und </w:t>
      </w:r>
      <w:proofErr w:type="spellStart"/>
      <w:r>
        <w:t>regirend</w:t>
      </w:r>
      <w:proofErr w:type="spellEnd"/>
      <w:r>
        <w:t xml:space="preserve"> </w:t>
      </w:r>
      <w:proofErr w:type="spellStart"/>
      <w:r>
        <w:t>uber</w:t>
      </w:r>
      <w:proofErr w:type="spellEnd"/>
      <w:r>
        <w:t xml:space="preserve"> alles: und kein besser </w:t>
      </w:r>
      <w:proofErr w:type="spellStart"/>
      <w:r>
        <w:t>werck</w:t>
      </w:r>
      <w:proofErr w:type="spellEnd"/>
      <w:r>
        <w:t xml:space="preserve"> </w:t>
      </w:r>
      <w:proofErr w:type="spellStart"/>
      <w:r>
        <w:t>umb</w:t>
      </w:r>
      <w:proofErr w:type="spellEnd"/>
      <w:r>
        <w:t xml:space="preserve"> CHRISTI willen allen Christen </w:t>
      </w:r>
      <w:proofErr w:type="spellStart"/>
      <w:r>
        <w:t>zuthun</w:t>
      </w:r>
      <w:proofErr w:type="spellEnd"/>
      <w:r>
        <w:t xml:space="preserve"> / denn alle Gottes </w:t>
      </w:r>
      <w:proofErr w:type="spellStart"/>
      <w:r>
        <w:t>verheissunge</w:t>
      </w:r>
      <w:proofErr w:type="spellEnd"/>
      <w:r>
        <w:t xml:space="preserve"> </w:t>
      </w:r>
      <w:proofErr w:type="spellStart"/>
      <w:r>
        <w:t>figure</w:t>
      </w:r>
      <w:proofErr w:type="spellEnd"/>
      <w:r>
        <w:t xml:space="preserve"> </w:t>
      </w:r>
      <w:proofErr w:type="spellStart"/>
      <w:r>
        <w:t>gesichte</w:t>
      </w:r>
      <w:proofErr w:type="spellEnd"/>
      <w:r>
        <w:t xml:space="preserve"> von CHRISTO und der Christenheit aus Mose und allen Propheten euch und allen Christen mittzuteilen / </w:t>
      </w:r>
      <w:proofErr w:type="spellStart"/>
      <w:r>
        <w:t>auffdas</w:t>
      </w:r>
      <w:proofErr w:type="spellEnd"/>
      <w:r>
        <w:t xml:space="preserve"> wir alle dadurch CHRISTUM mehr erkennen </w:t>
      </w:r>
      <w:proofErr w:type="spellStart"/>
      <w:r>
        <w:t>lerneten</w:t>
      </w:r>
      <w:proofErr w:type="spellEnd"/>
      <w:r>
        <w:t xml:space="preserve"> und nicht alleine durchs </w:t>
      </w:r>
      <w:proofErr w:type="spellStart"/>
      <w:r>
        <w:t>erkendnis</w:t>
      </w:r>
      <w:proofErr w:type="spellEnd"/>
      <w:r>
        <w:t xml:space="preserve"> CHRISTI das leben </w:t>
      </w:r>
      <w:proofErr w:type="spellStart"/>
      <w:r>
        <w:t>erlangeten</w:t>
      </w:r>
      <w:proofErr w:type="spellEnd"/>
      <w:r>
        <w:t xml:space="preserve"> / sondern auch durch CHRISTI </w:t>
      </w:r>
      <w:proofErr w:type="spellStart"/>
      <w:r>
        <w:t>bekendnis</w:t>
      </w:r>
      <w:proofErr w:type="spellEnd"/>
      <w:r>
        <w:t xml:space="preserve"> </w:t>
      </w:r>
      <w:proofErr w:type="spellStart"/>
      <w:r>
        <w:t>anderleutte</w:t>
      </w:r>
      <w:proofErr w:type="spellEnd"/>
      <w:r>
        <w:t xml:space="preserve"> </w:t>
      </w:r>
      <w:proofErr w:type="spellStart"/>
      <w:r>
        <w:t>bewegeten</w:t>
      </w:r>
      <w:proofErr w:type="spellEnd"/>
      <w:r>
        <w:t xml:space="preserve"> CHRISTUM mehr </w:t>
      </w:r>
      <w:proofErr w:type="spellStart"/>
      <w:r>
        <w:t>zulieben</w:t>
      </w:r>
      <w:proofErr w:type="spellEnd"/>
      <w:r>
        <w:t xml:space="preserve"> und preisen: gerade wie I. Jo. I. seines </w:t>
      </w:r>
      <w:proofErr w:type="spellStart"/>
      <w:r>
        <w:t>predigens</w:t>
      </w:r>
      <w:proofErr w:type="spellEnd"/>
      <w:r>
        <w:t xml:space="preserve"> und </w:t>
      </w:r>
      <w:proofErr w:type="spellStart"/>
      <w:r>
        <w:t>schreibens</w:t>
      </w:r>
      <w:proofErr w:type="spellEnd"/>
      <w:r>
        <w:t xml:space="preserve"> auch </w:t>
      </w:r>
      <w:proofErr w:type="spellStart"/>
      <w:r>
        <w:t>ursache</w:t>
      </w:r>
      <w:proofErr w:type="spellEnd"/>
      <w:r>
        <w:t xml:space="preserve"> darleget und spricht. Was wir gesehen und </w:t>
      </w:r>
      <w:proofErr w:type="spellStart"/>
      <w:r>
        <w:t>gehoeret</w:t>
      </w:r>
      <w:proofErr w:type="spellEnd"/>
      <w:r>
        <w:t xml:space="preserve"> haben das </w:t>
      </w:r>
      <w:proofErr w:type="spellStart"/>
      <w:r>
        <w:t>verkuendigen</w:t>
      </w:r>
      <w:proofErr w:type="spellEnd"/>
      <w:r>
        <w:t xml:space="preserve"> wir euch / </w:t>
      </w:r>
      <w:proofErr w:type="spellStart"/>
      <w:r>
        <w:t>auffdas</w:t>
      </w:r>
      <w:proofErr w:type="spellEnd"/>
      <w:r>
        <w:t xml:space="preserve"> auch </w:t>
      </w:r>
      <w:proofErr w:type="spellStart"/>
      <w:r>
        <w:t>ir</w:t>
      </w:r>
      <w:proofErr w:type="spellEnd"/>
      <w:r>
        <w:t xml:space="preserve"> mit uns gemeinschafft habt / und unser gemeinschafft </w:t>
      </w:r>
      <w:proofErr w:type="spellStart"/>
      <w:r>
        <w:t>seie</w:t>
      </w:r>
      <w:proofErr w:type="spellEnd"/>
      <w:r>
        <w:t xml:space="preserve"> mit dem </w:t>
      </w:r>
      <w:proofErr w:type="spellStart"/>
      <w:r>
        <w:t>vatter</w:t>
      </w:r>
      <w:proofErr w:type="spellEnd"/>
      <w:r>
        <w:t xml:space="preserve"> und mit seinem </w:t>
      </w:r>
      <w:proofErr w:type="spellStart"/>
      <w:r>
        <w:t>Sone</w:t>
      </w:r>
      <w:proofErr w:type="spellEnd"/>
      <w:r>
        <w:t xml:space="preserve"> JESU CHRISTO / und </w:t>
      </w:r>
      <w:proofErr w:type="spellStart"/>
      <w:r>
        <w:t>dis</w:t>
      </w:r>
      <w:proofErr w:type="spellEnd"/>
      <w:r>
        <w:t xml:space="preserve"> schreiben wir euch das </w:t>
      </w:r>
      <w:proofErr w:type="spellStart"/>
      <w:r>
        <w:t>ewre</w:t>
      </w:r>
      <w:proofErr w:type="spellEnd"/>
      <w:r>
        <w:t xml:space="preserve"> </w:t>
      </w:r>
      <w:proofErr w:type="spellStart"/>
      <w:r>
        <w:t>freude</w:t>
      </w:r>
      <w:proofErr w:type="spellEnd"/>
      <w:r>
        <w:t xml:space="preserve"> </w:t>
      </w:r>
      <w:proofErr w:type="spellStart"/>
      <w:r>
        <w:t>vollig</w:t>
      </w:r>
      <w:proofErr w:type="spellEnd"/>
      <w:r>
        <w:t xml:space="preserve"> </w:t>
      </w:r>
      <w:proofErr w:type="spellStart"/>
      <w:r>
        <w:t>seie</w:t>
      </w:r>
      <w:proofErr w:type="spellEnd"/>
      <w:r>
        <w:t xml:space="preserve">. </w:t>
      </w:r>
    </w:p>
    <w:p w14:paraId="088C81B1" w14:textId="2BE800FD" w:rsidR="007C3290" w:rsidRDefault="007C3290" w:rsidP="007C3290">
      <w:pPr>
        <w:pStyle w:val="StandardWeb"/>
      </w:pPr>
      <w:r>
        <w:t xml:space="preserve">So </w:t>
      </w:r>
      <w:proofErr w:type="spellStart"/>
      <w:r>
        <w:t>nemet</w:t>
      </w:r>
      <w:proofErr w:type="spellEnd"/>
      <w:r>
        <w:t xml:space="preserve"> </w:t>
      </w:r>
      <w:proofErr w:type="spellStart"/>
      <w:r>
        <w:t>dis</w:t>
      </w:r>
      <w:proofErr w:type="spellEnd"/>
      <w:r>
        <w:t xml:space="preserve"> </w:t>
      </w:r>
      <w:proofErr w:type="spellStart"/>
      <w:r>
        <w:t>Buchlin</w:t>
      </w:r>
      <w:proofErr w:type="spellEnd"/>
      <w:r>
        <w:t xml:space="preserve"> Allerliebsten in CHRISTO freundlich an / als von einem der Gott tag und </w:t>
      </w:r>
      <w:proofErr w:type="spellStart"/>
      <w:r>
        <w:t>nacht</w:t>
      </w:r>
      <w:proofErr w:type="spellEnd"/>
      <w:r>
        <w:t xml:space="preserve"> bittet </w:t>
      </w:r>
      <w:proofErr w:type="spellStart"/>
      <w:r>
        <w:t>fur</w:t>
      </w:r>
      <w:proofErr w:type="spellEnd"/>
      <w:r>
        <w:t xml:space="preserve"> euch und </w:t>
      </w:r>
      <w:proofErr w:type="spellStart"/>
      <w:r>
        <w:t>ewre</w:t>
      </w:r>
      <w:proofErr w:type="spellEnd"/>
      <w:r>
        <w:t xml:space="preserve"> </w:t>
      </w:r>
      <w:proofErr w:type="spellStart"/>
      <w:r>
        <w:t>kindere</w:t>
      </w:r>
      <w:proofErr w:type="spellEnd"/>
      <w:r>
        <w:t xml:space="preserve"> / das </w:t>
      </w:r>
      <w:proofErr w:type="spellStart"/>
      <w:r>
        <w:t>ir</w:t>
      </w:r>
      <w:proofErr w:type="spellEnd"/>
      <w:r>
        <w:t xml:space="preserve"> </w:t>
      </w:r>
      <w:proofErr w:type="spellStart"/>
      <w:r>
        <w:t>allesampt</w:t>
      </w:r>
      <w:proofErr w:type="spellEnd"/>
      <w:r>
        <w:t xml:space="preserve"> durch CHRISTUM nach </w:t>
      </w:r>
      <w:proofErr w:type="spellStart"/>
      <w:r>
        <w:t>Gottlichen</w:t>
      </w:r>
      <w:proofErr w:type="spellEnd"/>
      <w:r>
        <w:t xml:space="preserve"> </w:t>
      </w:r>
      <w:proofErr w:type="spellStart"/>
      <w:r>
        <w:t>verheissungen</w:t>
      </w:r>
      <w:proofErr w:type="spellEnd"/>
      <w:r>
        <w:t xml:space="preserve"> an leib und </w:t>
      </w:r>
      <w:proofErr w:type="spellStart"/>
      <w:r>
        <w:t>sele</w:t>
      </w:r>
      <w:proofErr w:type="spellEnd"/>
      <w:r>
        <w:t xml:space="preserve"> zeitlich und ewiglich </w:t>
      </w:r>
      <w:proofErr w:type="spellStart"/>
      <w:r>
        <w:t>wolfaret</w:t>
      </w:r>
      <w:proofErr w:type="spellEnd"/>
      <w:r>
        <w:t xml:space="preserve"> und selig werdet. Es </w:t>
      </w:r>
      <w:proofErr w:type="spellStart"/>
      <w:r>
        <w:t>bedarff</w:t>
      </w:r>
      <w:proofErr w:type="spellEnd"/>
      <w:r>
        <w:t xml:space="preserve"> zwar </w:t>
      </w:r>
      <w:proofErr w:type="spellStart"/>
      <w:r>
        <w:t>ewer</w:t>
      </w:r>
      <w:proofErr w:type="spellEnd"/>
      <w:r>
        <w:t xml:space="preserve"> Weisheit nicht das </w:t>
      </w:r>
      <w:proofErr w:type="spellStart"/>
      <w:r>
        <w:t>iemand</w:t>
      </w:r>
      <w:proofErr w:type="spellEnd"/>
      <w:r>
        <w:t xml:space="preserve"> sie </w:t>
      </w:r>
      <w:proofErr w:type="spellStart"/>
      <w:r>
        <w:t>vermange</w:t>
      </w:r>
      <w:proofErr w:type="spellEnd"/>
      <w:r>
        <w:t xml:space="preserve"> die mit </w:t>
      </w:r>
      <w:proofErr w:type="spellStart"/>
      <w:r>
        <w:t>vleis</w:t>
      </w:r>
      <w:proofErr w:type="spellEnd"/>
      <w:r>
        <w:t xml:space="preserve"> </w:t>
      </w:r>
      <w:proofErr w:type="spellStart"/>
      <w:r>
        <w:t>zuhoeren</w:t>
      </w:r>
      <w:proofErr w:type="spellEnd"/>
      <w:r>
        <w:t xml:space="preserve"> so von der </w:t>
      </w:r>
      <w:proofErr w:type="spellStart"/>
      <w:r>
        <w:t>Justification</w:t>
      </w:r>
      <w:proofErr w:type="spellEnd"/>
      <w:r>
        <w:t xml:space="preserve"> recht </w:t>
      </w:r>
      <w:proofErr w:type="spellStart"/>
      <w:r>
        <w:t>leren</w:t>
      </w:r>
      <w:proofErr w:type="spellEnd"/>
      <w:r>
        <w:t xml:space="preserve"> / und nach der predigt </w:t>
      </w:r>
      <w:proofErr w:type="spellStart"/>
      <w:r>
        <w:t>selbs</w:t>
      </w:r>
      <w:proofErr w:type="spellEnd"/>
      <w:r>
        <w:t xml:space="preserve"> in die </w:t>
      </w:r>
      <w:proofErr w:type="spellStart"/>
      <w:r>
        <w:t>Schrifft</w:t>
      </w:r>
      <w:proofErr w:type="spellEnd"/>
      <w:r>
        <w:t xml:space="preserve"> </w:t>
      </w:r>
      <w:proofErr w:type="spellStart"/>
      <w:r>
        <w:t>zuvorschen</w:t>
      </w:r>
      <w:proofErr w:type="spellEnd"/>
      <w:r>
        <w:t xml:space="preserve"> wie die </w:t>
      </w:r>
      <w:proofErr w:type="spellStart"/>
      <w:r>
        <w:t>Buerger</w:t>
      </w:r>
      <w:proofErr w:type="spellEnd"/>
      <w:r>
        <w:t xml:space="preserve"> von Thessalonich und </w:t>
      </w:r>
      <w:proofErr w:type="spellStart"/>
      <w:r>
        <w:t>Berrhoen</w:t>
      </w:r>
      <w:proofErr w:type="spellEnd"/>
      <w:r>
        <w:t xml:space="preserve"> </w:t>
      </w:r>
      <w:proofErr w:type="spellStart"/>
      <w:r>
        <w:t>thetten</w:t>
      </w:r>
      <w:proofErr w:type="spellEnd"/>
      <w:r>
        <w:t xml:space="preserve"> wenn S. Paulus prediget. Diese </w:t>
      </w:r>
      <w:proofErr w:type="spellStart"/>
      <w:r>
        <w:t>vermanung</w:t>
      </w:r>
      <w:proofErr w:type="spellEnd"/>
      <w:r>
        <w:t xml:space="preserve"> wird freilich ein Christlicher </w:t>
      </w:r>
      <w:proofErr w:type="spellStart"/>
      <w:r w:rsidRPr="007C3290">
        <w:t>HausVater</w:t>
      </w:r>
      <w:proofErr w:type="spellEnd"/>
      <w:r>
        <w:t xml:space="preserve"> gerne von mir </w:t>
      </w:r>
      <w:proofErr w:type="spellStart"/>
      <w:r>
        <w:t>annemen</w:t>
      </w:r>
      <w:proofErr w:type="spellEnd"/>
      <w:r>
        <w:t xml:space="preserve"> das er seinen </w:t>
      </w:r>
      <w:proofErr w:type="spellStart"/>
      <w:r>
        <w:t>kindern</w:t>
      </w:r>
      <w:proofErr w:type="spellEnd"/>
      <w:r>
        <w:t xml:space="preserve"> Gottes </w:t>
      </w:r>
      <w:proofErr w:type="spellStart"/>
      <w:r>
        <w:t>wortt</w:t>
      </w:r>
      <w:proofErr w:type="spellEnd"/>
      <w:r>
        <w:t xml:space="preserve"> </w:t>
      </w:r>
      <w:proofErr w:type="spellStart"/>
      <w:r>
        <w:t>scherffe</w:t>
      </w:r>
      <w:proofErr w:type="spellEnd"/>
      <w:r>
        <w:t xml:space="preserve"> / als Mose </w:t>
      </w:r>
      <w:proofErr w:type="spellStart"/>
      <w:r>
        <w:t>gepeut</w:t>
      </w:r>
      <w:proofErr w:type="spellEnd"/>
      <w:r>
        <w:t xml:space="preserve"> / und mit seinem </w:t>
      </w:r>
      <w:proofErr w:type="spellStart"/>
      <w:r>
        <w:t>gantzen</w:t>
      </w:r>
      <w:proofErr w:type="spellEnd"/>
      <w:r>
        <w:t xml:space="preserve"> haus an CHRISTUM </w:t>
      </w:r>
      <w:proofErr w:type="spellStart"/>
      <w:r>
        <w:t>glewbe</w:t>
      </w:r>
      <w:proofErr w:type="spellEnd"/>
      <w:r>
        <w:t xml:space="preserve"> / wie der </w:t>
      </w:r>
      <w:proofErr w:type="spellStart"/>
      <w:r>
        <w:t>Koenigische</w:t>
      </w:r>
      <w:proofErr w:type="spellEnd"/>
      <w:r>
        <w:t xml:space="preserve">. Ein Christlicher </w:t>
      </w:r>
      <w:proofErr w:type="spellStart"/>
      <w:r>
        <w:t>Hausvatter</w:t>
      </w:r>
      <w:proofErr w:type="spellEnd"/>
      <w:r>
        <w:t xml:space="preserve"> ist eben so </w:t>
      </w:r>
      <w:proofErr w:type="spellStart"/>
      <w:r>
        <w:t>wol</w:t>
      </w:r>
      <w:proofErr w:type="spellEnd"/>
      <w:r>
        <w:t xml:space="preserve"> schuldig </w:t>
      </w:r>
      <w:proofErr w:type="spellStart"/>
      <w:r>
        <w:t>auff</w:t>
      </w:r>
      <w:proofErr w:type="spellEnd"/>
      <w:r>
        <w:t xml:space="preserve"> seine </w:t>
      </w:r>
      <w:proofErr w:type="spellStart"/>
      <w:r>
        <w:t>kinder</w:t>
      </w:r>
      <w:proofErr w:type="spellEnd"/>
      <w:r>
        <w:t xml:space="preserve"> und </w:t>
      </w:r>
      <w:proofErr w:type="spellStart"/>
      <w:r>
        <w:t>gesinde</w:t>
      </w:r>
      <w:proofErr w:type="spellEnd"/>
      <w:r>
        <w:t xml:space="preserve"> zusehen das sie den </w:t>
      </w:r>
      <w:proofErr w:type="spellStart"/>
      <w:r>
        <w:t>Catechismum</w:t>
      </w:r>
      <w:proofErr w:type="spellEnd"/>
      <w:r>
        <w:t xml:space="preserve"> wissen und darnach leben / als weltlich </w:t>
      </w:r>
      <w:proofErr w:type="spellStart"/>
      <w:r>
        <w:t>Oberckeit</w:t>
      </w:r>
      <w:proofErr w:type="spellEnd"/>
      <w:r>
        <w:t xml:space="preserve"> schuldig ist </w:t>
      </w:r>
      <w:proofErr w:type="spellStart"/>
      <w:r>
        <w:t>zuverschaffen</w:t>
      </w:r>
      <w:proofErr w:type="spellEnd"/>
      <w:r>
        <w:t xml:space="preserve"> </w:t>
      </w:r>
      <w:proofErr w:type="spellStart"/>
      <w:r>
        <w:t>ds</w:t>
      </w:r>
      <w:proofErr w:type="spellEnd"/>
      <w:r>
        <w:t xml:space="preserve"> in gemeinem </w:t>
      </w:r>
      <w:proofErr w:type="spellStart"/>
      <w:r>
        <w:t>friden</w:t>
      </w:r>
      <w:proofErr w:type="spellEnd"/>
      <w:r>
        <w:t xml:space="preserve"> recht </w:t>
      </w:r>
      <w:proofErr w:type="spellStart"/>
      <w:r>
        <w:t>geleret</w:t>
      </w:r>
      <w:proofErr w:type="spellEnd"/>
      <w:r>
        <w:t xml:space="preserve"> werde / und ein </w:t>
      </w:r>
      <w:proofErr w:type="spellStart"/>
      <w:r>
        <w:t>iglicher</w:t>
      </w:r>
      <w:proofErr w:type="spellEnd"/>
      <w:r>
        <w:t xml:space="preserve"> </w:t>
      </w:r>
      <w:proofErr w:type="spellStart"/>
      <w:r>
        <w:t>Predicant</w:t>
      </w:r>
      <w:proofErr w:type="spellEnd"/>
      <w:r>
        <w:t xml:space="preserve"> die gemeine </w:t>
      </w:r>
      <w:proofErr w:type="spellStart"/>
      <w:r>
        <w:t>sol</w:t>
      </w:r>
      <w:proofErr w:type="spellEnd"/>
      <w:r>
        <w:t xml:space="preserve"> </w:t>
      </w:r>
      <w:proofErr w:type="spellStart"/>
      <w:r>
        <w:t>vermanen</w:t>
      </w:r>
      <w:proofErr w:type="spellEnd"/>
      <w:r>
        <w:t xml:space="preserve"> </w:t>
      </w:r>
      <w:proofErr w:type="spellStart"/>
      <w:r>
        <w:t>fur</w:t>
      </w:r>
      <w:proofErr w:type="spellEnd"/>
      <w:r>
        <w:t xml:space="preserve"> die </w:t>
      </w:r>
      <w:proofErr w:type="spellStart"/>
      <w:r>
        <w:t>Oberckeit</w:t>
      </w:r>
      <w:proofErr w:type="spellEnd"/>
      <w:r>
        <w:t xml:space="preserve"> </w:t>
      </w:r>
      <w:proofErr w:type="spellStart"/>
      <w:r>
        <w:t>zubitten</w:t>
      </w:r>
      <w:proofErr w:type="spellEnd"/>
      <w:r>
        <w:t xml:space="preserve"> / wie Paulus I. Ti. 2. auch </w:t>
      </w:r>
      <w:proofErr w:type="spellStart"/>
      <w:r>
        <w:t>leret</w:t>
      </w:r>
      <w:proofErr w:type="spellEnd"/>
      <w:r>
        <w:t xml:space="preserve"> und spricht / Ich </w:t>
      </w:r>
      <w:proofErr w:type="spellStart"/>
      <w:r>
        <w:t>ermane</w:t>
      </w:r>
      <w:proofErr w:type="spellEnd"/>
      <w:r>
        <w:t xml:space="preserve"> euch das man </w:t>
      </w:r>
      <w:proofErr w:type="spellStart"/>
      <w:r>
        <w:t>fur</w:t>
      </w:r>
      <w:proofErr w:type="spellEnd"/>
      <w:r>
        <w:t xml:space="preserve"> allen dingen </w:t>
      </w:r>
      <w:proofErr w:type="spellStart"/>
      <w:r>
        <w:t>fur</w:t>
      </w:r>
      <w:proofErr w:type="spellEnd"/>
      <w:r>
        <w:t xml:space="preserve"> alle </w:t>
      </w:r>
      <w:proofErr w:type="spellStart"/>
      <w:r>
        <w:t>menschen</w:t>
      </w:r>
      <w:proofErr w:type="spellEnd"/>
      <w:r>
        <w:t xml:space="preserve"> und alle </w:t>
      </w:r>
      <w:proofErr w:type="spellStart"/>
      <w:r>
        <w:t>Oberckeit</w:t>
      </w:r>
      <w:proofErr w:type="spellEnd"/>
      <w:r>
        <w:t xml:space="preserve"> bitte: </w:t>
      </w:r>
      <w:proofErr w:type="spellStart"/>
      <w:r>
        <w:t>auffdas</w:t>
      </w:r>
      <w:proofErr w:type="spellEnd"/>
      <w:r>
        <w:t xml:space="preserve"> wir ein </w:t>
      </w:r>
      <w:proofErr w:type="spellStart"/>
      <w:r>
        <w:t>gerueglich</w:t>
      </w:r>
      <w:proofErr w:type="spellEnd"/>
      <w:r>
        <w:t xml:space="preserve"> und stilles leben </w:t>
      </w:r>
      <w:proofErr w:type="spellStart"/>
      <w:r>
        <w:t>fueren</w:t>
      </w:r>
      <w:proofErr w:type="spellEnd"/>
      <w:r>
        <w:t xml:space="preserve"> </w:t>
      </w:r>
      <w:proofErr w:type="spellStart"/>
      <w:r>
        <w:t>muegen</w:t>
      </w:r>
      <w:proofErr w:type="spellEnd"/>
      <w:r>
        <w:t xml:space="preserve"> in aller </w:t>
      </w:r>
      <w:proofErr w:type="spellStart"/>
      <w:r>
        <w:t>gottselickeit</w:t>
      </w:r>
      <w:proofErr w:type="spellEnd"/>
      <w:r>
        <w:t xml:space="preserve"> und </w:t>
      </w:r>
      <w:proofErr w:type="spellStart"/>
      <w:r>
        <w:t>erbarckeit</w:t>
      </w:r>
      <w:proofErr w:type="spellEnd"/>
      <w:r>
        <w:t xml:space="preserve">. Denn </w:t>
      </w:r>
      <w:proofErr w:type="spellStart"/>
      <w:r>
        <w:t>solchs</w:t>
      </w:r>
      <w:proofErr w:type="spellEnd"/>
      <w:r>
        <w:t xml:space="preserve"> ist gut dazu </w:t>
      </w:r>
      <w:proofErr w:type="spellStart"/>
      <w:r>
        <w:t>angeneme</w:t>
      </w:r>
      <w:proofErr w:type="spellEnd"/>
      <w:r>
        <w:t xml:space="preserve"> </w:t>
      </w:r>
      <w:proofErr w:type="spellStart"/>
      <w:r>
        <w:t>fur</w:t>
      </w:r>
      <w:proofErr w:type="spellEnd"/>
      <w:r>
        <w:t xml:space="preserve"> Gott unserm Heiland / welcher </w:t>
      </w:r>
      <w:proofErr w:type="spellStart"/>
      <w:r>
        <w:t>wil</w:t>
      </w:r>
      <w:proofErr w:type="spellEnd"/>
      <w:r>
        <w:t xml:space="preserve"> das allen </w:t>
      </w:r>
      <w:proofErr w:type="spellStart"/>
      <w:r>
        <w:t>menschen</w:t>
      </w:r>
      <w:proofErr w:type="spellEnd"/>
      <w:r>
        <w:t xml:space="preserve"> </w:t>
      </w:r>
      <w:proofErr w:type="spellStart"/>
      <w:r>
        <w:t>geholffen</w:t>
      </w:r>
      <w:proofErr w:type="spellEnd"/>
      <w:r>
        <w:t xml:space="preserve"> werde und zur </w:t>
      </w:r>
      <w:proofErr w:type="spellStart"/>
      <w:r>
        <w:t>erkendnis</w:t>
      </w:r>
      <w:proofErr w:type="spellEnd"/>
      <w:r>
        <w:t xml:space="preserve"> der </w:t>
      </w:r>
      <w:proofErr w:type="spellStart"/>
      <w:r>
        <w:t>warheit</w:t>
      </w:r>
      <w:proofErr w:type="spellEnd"/>
      <w:r>
        <w:t xml:space="preserve"> </w:t>
      </w:r>
      <w:proofErr w:type="spellStart"/>
      <w:r>
        <w:t>komen</w:t>
      </w:r>
      <w:proofErr w:type="spellEnd"/>
      <w:r>
        <w:t xml:space="preserve">. Durch rechte </w:t>
      </w:r>
      <w:proofErr w:type="spellStart"/>
      <w:r>
        <w:t>lere</w:t>
      </w:r>
      <w:proofErr w:type="spellEnd"/>
      <w:r>
        <w:t xml:space="preserve"> in allen Kirchen und rechtes leben in allen </w:t>
      </w:r>
      <w:proofErr w:type="spellStart"/>
      <w:r>
        <w:t>heuesern</w:t>
      </w:r>
      <w:proofErr w:type="spellEnd"/>
      <w:r>
        <w:t xml:space="preserve"> wird gemeiner </w:t>
      </w:r>
      <w:proofErr w:type="spellStart"/>
      <w:r>
        <w:t>frid</w:t>
      </w:r>
      <w:proofErr w:type="spellEnd"/>
      <w:r>
        <w:t xml:space="preserve"> erhalten. Und ist kein lustiger ding unter allen </w:t>
      </w:r>
      <w:proofErr w:type="spellStart"/>
      <w:r>
        <w:t>Himeln</w:t>
      </w:r>
      <w:proofErr w:type="spellEnd"/>
      <w:r>
        <w:t xml:space="preserve"> denn eine Stad darinnen </w:t>
      </w:r>
      <w:proofErr w:type="spellStart"/>
      <w:r>
        <w:t>eintrechtig</w:t>
      </w:r>
      <w:proofErr w:type="spellEnd"/>
      <w:r>
        <w:t xml:space="preserve"> </w:t>
      </w:r>
      <w:proofErr w:type="spellStart"/>
      <w:r>
        <w:t>geleret</w:t>
      </w:r>
      <w:proofErr w:type="spellEnd"/>
      <w:r>
        <w:t xml:space="preserve"> und </w:t>
      </w:r>
      <w:proofErr w:type="spellStart"/>
      <w:r>
        <w:t>gelebet</w:t>
      </w:r>
      <w:proofErr w:type="spellEnd"/>
      <w:r>
        <w:t xml:space="preserve"> wird nach Gottes </w:t>
      </w:r>
      <w:proofErr w:type="spellStart"/>
      <w:r>
        <w:t>wortt</w:t>
      </w:r>
      <w:proofErr w:type="spellEnd"/>
      <w:r>
        <w:t xml:space="preserve">: als </w:t>
      </w:r>
      <w:proofErr w:type="spellStart"/>
      <w:r>
        <w:t>Psal</w:t>
      </w:r>
      <w:proofErr w:type="spellEnd"/>
      <w:r>
        <w:t xml:space="preserve">. 133. auch zeuget und spricht / </w:t>
      </w:r>
      <w:proofErr w:type="spellStart"/>
      <w:r>
        <w:t>Sihe</w:t>
      </w:r>
      <w:proofErr w:type="spellEnd"/>
      <w:r>
        <w:t xml:space="preserve"> wie fein und lieblich ists </w:t>
      </w:r>
      <w:proofErr w:type="spellStart"/>
      <w:r>
        <w:t>ds</w:t>
      </w:r>
      <w:proofErr w:type="spellEnd"/>
      <w:r>
        <w:t xml:space="preserve"> </w:t>
      </w:r>
      <w:proofErr w:type="spellStart"/>
      <w:r>
        <w:t>Brueder</w:t>
      </w:r>
      <w:proofErr w:type="spellEnd"/>
      <w:r>
        <w:t xml:space="preserve"> </w:t>
      </w:r>
      <w:proofErr w:type="spellStart"/>
      <w:r>
        <w:t>eintrechtig</w:t>
      </w:r>
      <w:proofErr w:type="spellEnd"/>
      <w:r>
        <w:t xml:space="preserve"> bei einander </w:t>
      </w:r>
      <w:proofErr w:type="spellStart"/>
      <w:r>
        <w:t>wonen</w:t>
      </w:r>
      <w:proofErr w:type="spellEnd"/>
      <w:r>
        <w:t xml:space="preserve"> / </w:t>
      </w:r>
      <w:proofErr w:type="spellStart"/>
      <w:r>
        <w:t>daselbs</w:t>
      </w:r>
      <w:proofErr w:type="spellEnd"/>
      <w:r>
        <w:t xml:space="preserve"> </w:t>
      </w:r>
      <w:proofErr w:type="spellStart"/>
      <w:r>
        <w:t>verheist</w:t>
      </w:r>
      <w:proofErr w:type="spellEnd"/>
      <w:r>
        <w:t xml:space="preserve"> der Herr </w:t>
      </w:r>
      <w:proofErr w:type="spellStart"/>
      <w:r>
        <w:t>segen</w:t>
      </w:r>
      <w:proofErr w:type="spellEnd"/>
      <w:r>
        <w:t xml:space="preserve"> und leben immer und ewiglich. Wer so gern </w:t>
      </w:r>
      <w:proofErr w:type="spellStart"/>
      <w:r>
        <w:t>frid</w:t>
      </w:r>
      <w:proofErr w:type="spellEnd"/>
      <w:r>
        <w:t xml:space="preserve"> haben </w:t>
      </w:r>
      <w:proofErr w:type="spellStart"/>
      <w:r>
        <w:t>wil</w:t>
      </w:r>
      <w:proofErr w:type="spellEnd"/>
      <w:r>
        <w:t xml:space="preserve"> als ich / der lege </w:t>
      </w:r>
      <w:proofErr w:type="spellStart"/>
      <w:r>
        <w:t>grossen</w:t>
      </w:r>
      <w:proofErr w:type="spellEnd"/>
      <w:r>
        <w:t xml:space="preserve"> </w:t>
      </w:r>
      <w:proofErr w:type="spellStart"/>
      <w:r>
        <w:t>vleis</w:t>
      </w:r>
      <w:proofErr w:type="spellEnd"/>
      <w:r>
        <w:t xml:space="preserve"> </w:t>
      </w:r>
      <w:proofErr w:type="spellStart"/>
      <w:r>
        <w:t>darauff</w:t>
      </w:r>
      <w:proofErr w:type="spellEnd"/>
      <w:r>
        <w:t xml:space="preserve"> / das er zuvor </w:t>
      </w:r>
      <w:proofErr w:type="spellStart"/>
      <w:r>
        <w:t>selbs</w:t>
      </w:r>
      <w:proofErr w:type="spellEnd"/>
      <w:r>
        <w:t xml:space="preserve"> </w:t>
      </w:r>
      <w:proofErr w:type="spellStart"/>
      <w:r>
        <w:t>gottlichen</w:t>
      </w:r>
      <w:proofErr w:type="spellEnd"/>
      <w:r>
        <w:t xml:space="preserve"> </w:t>
      </w:r>
      <w:proofErr w:type="spellStart"/>
      <w:r>
        <w:t>verheissungen</w:t>
      </w:r>
      <w:proofErr w:type="spellEnd"/>
      <w:r>
        <w:t xml:space="preserve"> </w:t>
      </w:r>
      <w:proofErr w:type="spellStart"/>
      <w:r>
        <w:t>glewbe</w:t>
      </w:r>
      <w:proofErr w:type="spellEnd"/>
      <w:r>
        <w:t xml:space="preserve"> und nach den Zehen </w:t>
      </w:r>
      <w:proofErr w:type="spellStart"/>
      <w:r>
        <w:t>gebotten</w:t>
      </w:r>
      <w:proofErr w:type="spellEnd"/>
      <w:r>
        <w:t xml:space="preserve"> und </w:t>
      </w:r>
      <w:proofErr w:type="spellStart"/>
      <w:r>
        <w:t>spruechen</w:t>
      </w:r>
      <w:proofErr w:type="spellEnd"/>
      <w:r>
        <w:t xml:space="preserve"> seines </w:t>
      </w:r>
      <w:proofErr w:type="spellStart"/>
      <w:r>
        <w:t>beruffes</w:t>
      </w:r>
      <w:proofErr w:type="spellEnd"/>
      <w:r>
        <w:t xml:space="preserve"> lebe / </w:t>
      </w:r>
      <w:proofErr w:type="spellStart"/>
      <w:r>
        <w:t>ehedenn</w:t>
      </w:r>
      <w:proofErr w:type="spellEnd"/>
      <w:r>
        <w:t xml:space="preserve"> er sich mit </w:t>
      </w:r>
      <w:proofErr w:type="spellStart"/>
      <w:r>
        <w:t>iemand</w:t>
      </w:r>
      <w:proofErr w:type="spellEnd"/>
      <w:r>
        <w:t xml:space="preserve"> on </w:t>
      </w:r>
      <w:proofErr w:type="spellStart"/>
      <w:r>
        <w:t>befelh</w:t>
      </w:r>
      <w:proofErr w:type="spellEnd"/>
      <w:r>
        <w:t xml:space="preserve"> </w:t>
      </w:r>
      <w:proofErr w:type="spellStart"/>
      <w:r>
        <w:t>umb</w:t>
      </w:r>
      <w:proofErr w:type="spellEnd"/>
      <w:r>
        <w:t xml:space="preserve"> der </w:t>
      </w:r>
      <w:proofErr w:type="spellStart"/>
      <w:r>
        <w:t>Justification</w:t>
      </w:r>
      <w:proofErr w:type="spellEnd"/>
      <w:r>
        <w:t xml:space="preserve"> willen </w:t>
      </w:r>
      <w:proofErr w:type="spellStart"/>
      <w:r>
        <w:t>zancke</w:t>
      </w:r>
      <w:proofErr w:type="spellEnd"/>
      <w:r>
        <w:t xml:space="preserve">. Last uns alle </w:t>
      </w:r>
      <w:proofErr w:type="spellStart"/>
      <w:r>
        <w:t>sampt</w:t>
      </w:r>
      <w:proofErr w:type="spellEnd"/>
      <w:r>
        <w:t xml:space="preserve"> eines </w:t>
      </w:r>
      <w:proofErr w:type="spellStart"/>
      <w:r>
        <w:t>sinnes</w:t>
      </w:r>
      <w:proofErr w:type="spellEnd"/>
      <w:r>
        <w:t xml:space="preserve"> in CHRISTO sein und mit </w:t>
      </w:r>
      <w:proofErr w:type="spellStart"/>
      <w:r>
        <w:t>gebetten</w:t>
      </w:r>
      <w:proofErr w:type="spellEnd"/>
      <w:r>
        <w:t xml:space="preserve"> unsern </w:t>
      </w:r>
      <w:proofErr w:type="spellStart"/>
      <w:r>
        <w:t>Hern</w:t>
      </w:r>
      <w:proofErr w:type="spellEnd"/>
      <w:r>
        <w:t xml:space="preserve"> JESUM </w:t>
      </w:r>
      <w:proofErr w:type="spellStart"/>
      <w:r>
        <w:t>noettigen</w:t>
      </w:r>
      <w:proofErr w:type="spellEnd"/>
      <w:r>
        <w:t xml:space="preserve"> das er mit seinem </w:t>
      </w:r>
      <w:proofErr w:type="spellStart"/>
      <w:r>
        <w:t>wortt</w:t>
      </w:r>
      <w:proofErr w:type="spellEnd"/>
      <w:r>
        <w:t xml:space="preserve"> und geist bei uns bleibe / denn es </w:t>
      </w:r>
      <w:proofErr w:type="spellStart"/>
      <w:r>
        <w:t>wil</w:t>
      </w:r>
      <w:proofErr w:type="spellEnd"/>
      <w:r>
        <w:t xml:space="preserve"> </w:t>
      </w:r>
      <w:proofErr w:type="spellStart"/>
      <w:r>
        <w:t>abend</w:t>
      </w:r>
      <w:proofErr w:type="spellEnd"/>
      <w:r>
        <w:t xml:space="preserve"> werden und der Tag hat sich geneiget. </w:t>
      </w:r>
    </w:p>
    <w:p w14:paraId="115822B1" w14:textId="46E26C5A" w:rsidR="007C3290" w:rsidRDefault="007C3290" w:rsidP="007C3290">
      <w:pPr>
        <w:pStyle w:val="StandardWeb"/>
      </w:pPr>
      <w:r>
        <w:t xml:space="preserve">Ich aber </w:t>
      </w:r>
      <w:proofErr w:type="spellStart"/>
      <w:r>
        <w:t>wil</w:t>
      </w:r>
      <w:proofErr w:type="spellEnd"/>
      <w:r>
        <w:t xml:space="preserve"> auch mit </w:t>
      </w:r>
      <w:proofErr w:type="spellStart"/>
      <w:r>
        <w:t>diser</w:t>
      </w:r>
      <w:proofErr w:type="spellEnd"/>
      <w:r>
        <w:t xml:space="preserve"> </w:t>
      </w:r>
      <w:proofErr w:type="spellStart"/>
      <w:r>
        <w:t>Schrifft</w:t>
      </w:r>
      <w:proofErr w:type="spellEnd"/>
      <w:r>
        <w:t xml:space="preserve"> </w:t>
      </w:r>
      <w:proofErr w:type="spellStart"/>
      <w:r>
        <w:t>offendlich</w:t>
      </w:r>
      <w:proofErr w:type="spellEnd"/>
      <w:r>
        <w:t xml:space="preserve"> </w:t>
      </w:r>
      <w:proofErr w:type="spellStart"/>
      <w:r>
        <w:t>gedanckt</w:t>
      </w:r>
      <w:proofErr w:type="spellEnd"/>
      <w:r>
        <w:t xml:space="preserve"> haben allen die bisher zum </w:t>
      </w:r>
      <w:proofErr w:type="spellStart"/>
      <w:r>
        <w:t>werck</w:t>
      </w:r>
      <w:proofErr w:type="spellEnd"/>
      <w:r>
        <w:t xml:space="preserve"> CHRISTI geraten und </w:t>
      </w:r>
      <w:proofErr w:type="spellStart"/>
      <w:r>
        <w:t>geholffen</w:t>
      </w:r>
      <w:proofErr w:type="spellEnd"/>
      <w:r>
        <w:t xml:space="preserve"> / und </w:t>
      </w:r>
      <w:proofErr w:type="spellStart"/>
      <w:r>
        <w:t>iderman</w:t>
      </w:r>
      <w:proofErr w:type="spellEnd"/>
      <w:r>
        <w:t xml:space="preserve"> bitten alle die </w:t>
      </w:r>
      <w:proofErr w:type="spellStart"/>
      <w:r>
        <w:t>zulieben</w:t>
      </w:r>
      <w:proofErr w:type="spellEnd"/>
      <w:r>
        <w:t xml:space="preserve"> und loben so raten und </w:t>
      </w:r>
      <w:proofErr w:type="spellStart"/>
      <w:r>
        <w:t>helffen</w:t>
      </w:r>
      <w:proofErr w:type="spellEnd"/>
      <w:r>
        <w:t xml:space="preserve"> das des </w:t>
      </w:r>
      <w:proofErr w:type="spellStart"/>
      <w:r>
        <w:t>Hern</w:t>
      </w:r>
      <w:proofErr w:type="spellEnd"/>
      <w:r>
        <w:t xml:space="preserve"> </w:t>
      </w:r>
      <w:proofErr w:type="spellStart"/>
      <w:r>
        <w:t>werck</w:t>
      </w:r>
      <w:proofErr w:type="spellEnd"/>
      <w:r>
        <w:t xml:space="preserve"> </w:t>
      </w:r>
      <w:proofErr w:type="spellStart"/>
      <w:r>
        <w:t>volendet</w:t>
      </w:r>
      <w:proofErr w:type="spellEnd"/>
      <w:r>
        <w:t xml:space="preserve"> werde / </w:t>
      </w:r>
      <w:proofErr w:type="spellStart"/>
      <w:r>
        <w:t>auffdas</w:t>
      </w:r>
      <w:proofErr w:type="spellEnd"/>
      <w:r>
        <w:t xml:space="preserve"> ich nu </w:t>
      </w:r>
      <w:proofErr w:type="spellStart"/>
      <w:r>
        <w:t>schir</w:t>
      </w:r>
      <w:proofErr w:type="spellEnd"/>
      <w:r>
        <w:t xml:space="preserve"> </w:t>
      </w:r>
      <w:proofErr w:type="spellStart"/>
      <w:r>
        <w:t>muede</w:t>
      </w:r>
      <w:proofErr w:type="spellEnd"/>
      <w:r>
        <w:t xml:space="preserve"> vom </w:t>
      </w:r>
      <w:proofErr w:type="spellStart"/>
      <w:r>
        <w:t>Dreiejerigen</w:t>
      </w:r>
      <w:proofErr w:type="spellEnd"/>
      <w:r>
        <w:t xml:space="preserve"> </w:t>
      </w:r>
      <w:proofErr w:type="spellStart"/>
      <w:r>
        <w:t>Tagundnachtschreiben</w:t>
      </w:r>
      <w:proofErr w:type="spellEnd"/>
      <w:r>
        <w:t xml:space="preserve"> mich </w:t>
      </w:r>
      <w:proofErr w:type="spellStart"/>
      <w:r>
        <w:t>widerumb</w:t>
      </w:r>
      <w:proofErr w:type="spellEnd"/>
      <w:r>
        <w:t xml:space="preserve"> mit </w:t>
      </w:r>
      <w:proofErr w:type="spellStart"/>
      <w:r>
        <w:t>leren</w:t>
      </w:r>
      <w:proofErr w:type="spellEnd"/>
      <w:r>
        <w:t xml:space="preserve"> und predigen erquicken </w:t>
      </w:r>
      <w:proofErr w:type="spellStart"/>
      <w:r>
        <w:t>muege</w:t>
      </w:r>
      <w:proofErr w:type="spellEnd"/>
      <w:r>
        <w:t xml:space="preserve">. Denn wie mich das </w:t>
      </w:r>
      <w:proofErr w:type="spellStart"/>
      <w:r w:rsidRPr="007C3290">
        <w:t>LereundPredigampt</w:t>
      </w:r>
      <w:proofErr w:type="spellEnd"/>
      <w:r>
        <w:t xml:space="preserve"> so ich zu </w:t>
      </w:r>
      <w:proofErr w:type="spellStart"/>
      <w:r>
        <w:t>Marpurg</w:t>
      </w:r>
      <w:proofErr w:type="spellEnd"/>
      <w:r>
        <w:t xml:space="preserve"> Vierzehen </w:t>
      </w:r>
      <w:proofErr w:type="spellStart"/>
      <w:r>
        <w:t>Jarelang</w:t>
      </w:r>
      <w:proofErr w:type="spellEnd"/>
      <w:r>
        <w:t xml:space="preserve"> getrieben alle Wochen </w:t>
      </w:r>
      <w:proofErr w:type="spellStart"/>
      <w:r>
        <w:t>Fuenffmal</w:t>
      </w:r>
      <w:proofErr w:type="spellEnd"/>
      <w:r>
        <w:t xml:space="preserve"> in der Kirchen </w:t>
      </w:r>
      <w:proofErr w:type="spellStart"/>
      <w:r>
        <w:t>zupredigen</w:t>
      </w:r>
      <w:proofErr w:type="spellEnd"/>
      <w:r>
        <w:t xml:space="preserve"> und </w:t>
      </w:r>
      <w:proofErr w:type="spellStart"/>
      <w:r>
        <w:t>Fuenffmal</w:t>
      </w:r>
      <w:proofErr w:type="spellEnd"/>
      <w:r>
        <w:t xml:space="preserve"> in der Schule </w:t>
      </w:r>
      <w:proofErr w:type="spellStart"/>
      <w:r>
        <w:t>zulesen</w:t>
      </w:r>
      <w:proofErr w:type="spellEnd"/>
      <w:r>
        <w:t xml:space="preserve"> </w:t>
      </w:r>
      <w:proofErr w:type="spellStart"/>
      <w:r>
        <w:t>verpflicht</w:t>
      </w:r>
      <w:proofErr w:type="spellEnd"/>
      <w:r>
        <w:t xml:space="preserve"> / so </w:t>
      </w:r>
      <w:proofErr w:type="spellStart"/>
      <w:r>
        <w:t>muede</w:t>
      </w:r>
      <w:proofErr w:type="spellEnd"/>
      <w:r>
        <w:t xml:space="preserve"> gemacht das ich durch Gottes willen gedrungen ward eine </w:t>
      </w:r>
      <w:proofErr w:type="spellStart"/>
      <w:r>
        <w:t>zeitlang</w:t>
      </w:r>
      <w:proofErr w:type="spellEnd"/>
      <w:r>
        <w:t xml:space="preserve"> </w:t>
      </w:r>
      <w:proofErr w:type="spellStart"/>
      <w:r>
        <w:t>zurugen</w:t>
      </w:r>
      <w:proofErr w:type="spellEnd"/>
      <w:r>
        <w:t xml:space="preserve"> und mich in CHRISTO </w:t>
      </w:r>
      <w:proofErr w:type="spellStart"/>
      <w:r>
        <w:t>zuerquicken</w:t>
      </w:r>
      <w:proofErr w:type="spellEnd"/>
      <w:r>
        <w:t xml:space="preserve"> mit schreiben und </w:t>
      </w:r>
      <w:proofErr w:type="spellStart"/>
      <w:r>
        <w:t>Druecken</w:t>
      </w:r>
      <w:proofErr w:type="spellEnd"/>
      <w:r>
        <w:t xml:space="preserve"> lassen alle Gottes </w:t>
      </w:r>
      <w:proofErr w:type="spellStart"/>
      <w:r>
        <w:t>verheissunge</w:t>
      </w:r>
      <w:proofErr w:type="spellEnd"/>
      <w:r>
        <w:t xml:space="preserve"> </w:t>
      </w:r>
      <w:proofErr w:type="spellStart"/>
      <w:r>
        <w:t>figursgesichte</w:t>
      </w:r>
      <w:proofErr w:type="spellEnd"/>
      <w:r>
        <w:t xml:space="preserve"> von CHRISTO und der Christenheit aus Mose und allen Propheten: nicht </w:t>
      </w:r>
      <w:proofErr w:type="spellStart"/>
      <w:r>
        <w:t>unbereittet</w:t>
      </w:r>
      <w:proofErr w:type="spellEnd"/>
      <w:r>
        <w:t xml:space="preserve"> gewesen / neben der </w:t>
      </w:r>
      <w:proofErr w:type="spellStart"/>
      <w:r>
        <w:t>grossen</w:t>
      </w:r>
      <w:proofErr w:type="spellEnd"/>
      <w:r>
        <w:t xml:space="preserve"> </w:t>
      </w:r>
      <w:proofErr w:type="spellStart"/>
      <w:r>
        <w:t>Schreiberbeit</w:t>
      </w:r>
      <w:proofErr w:type="spellEnd"/>
      <w:r>
        <w:t xml:space="preserve"> / </w:t>
      </w:r>
      <w:proofErr w:type="spellStart"/>
      <w:r>
        <w:t>zuleren</w:t>
      </w:r>
      <w:proofErr w:type="spellEnd"/>
      <w:r>
        <w:t xml:space="preserve"> und predigen. Also bin ich zum teil </w:t>
      </w:r>
      <w:proofErr w:type="spellStart"/>
      <w:r>
        <w:t>umb</w:t>
      </w:r>
      <w:proofErr w:type="spellEnd"/>
      <w:r>
        <w:t xml:space="preserve"> </w:t>
      </w:r>
      <w:proofErr w:type="spellStart"/>
      <w:r>
        <w:t>hindernis</w:t>
      </w:r>
      <w:proofErr w:type="spellEnd"/>
      <w:r>
        <w:t xml:space="preserve"> und </w:t>
      </w:r>
      <w:proofErr w:type="spellStart"/>
      <w:r>
        <w:t>widerstandes</w:t>
      </w:r>
      <w:proofErr w:type="spellEnd"/>
      <w:r>
        <w:t xml:space="preserve"> willen des </w:t>
      </w:r>
      <w:proofErr w:type="spellStart"/>
      <w:r>
        <w:t>tagundnachtschreibens</w:t>
      </w:r>
      <w:proofErr w:type="spellEnd"/>
      <w:r>
        <w:t xml:space="preserve"> nu </w:t>
      </w:r>
      <w:proofErr w:type="spellStart"/>
      <w:r>
        <w:t>wol</w:t>
      </w:r>
      <w:proofErr w:type="spellEnd"/>
      <w:r>
        <w:t xml:space="preserve"> dreie </w:t>
      </w:r>
      <w:proofErr w:type="spellStart"/>
      <w:r>
        <w:t>gantze</w:t>
      </w:r>
      <w:proofErr w:type="spellEnd"/>
      <w:r>
        <w:t xml:space="preserve"> </w:t>
      </w:r>
      <w:proofErr w:type="spellStart"/>
      <w:r>
        <w:t>Jare</w:t>
      </w:r>
      <w:proofErr w:type="spellEnd"/>
      <w:r>
        <w:t xml:space="preserve"> </w:t>
      </w:r>
      <w:proofErr w:type="spellStart"/>
      <w:r>
        <w:t>schir</w:t>
      </w:r>
      <w:proofErr w:type="spellEnd"/>
      <w:r>
        <w:t xml:space="preserve"> so </w:t>
      </w:r>
      <w:proofErr w:type="spellStart"/>
      <w:r>
        <w:t>muede</w:t>
      </w:r>
      <w:proofErr w:type="spellEnd"/>
      <w:r>
        <w:t xml:space="preserve"> worden das ich </w:t>
      </w:r>
      <w:proofErr w:type="spellStart"/>
      <w:r>
        <w:t>begere</w:t>
      </w:r>
      <w:proofErr w:type="spellEnd"/>
      <w:r>
        <w:t xml:space="preserve"> </w:t>
      </w:r>
      <w:proofErr w:type="spellStart"/>
      <w:r>
        <w:t>widerumb</w:t>
      </w:r>
      <w:proofErr w:type="spellEnd"/>
      <w:r>
        <w:t xml:space="preserve"> mit </w:t>
      </w:r>
      <w:proofErr w:type="spellStart"/>
      <w:r>
        <w:t>leren</w:t>
      </w:r>
      <w:proofErr w:type="spellEnd"/>
      <w:r>
        <w:t xml:space="preserve"> und predigen durch CHRISTUM mich </w:t>
      </w:r>
      <w:proofErr w:type="spellStart"/>
      <w:r>
        <w:t>zuerquicken</w:t>
      </w:r>
      <w:proofErr w:type="spellEnd"/>
      <w:r>
        <w:t xml:space="preserve">: wie David auch sprach / Das ich mich erquicke / </w:t>
      </w:r>
      <w:proofErr w:type="spellStart"/>
      <w:r>
        <w:t>ehedenn</w:t>
      </w:r>
      <w:proofErr w:type="spellEnd"/>
      <w:r>
        <w:t xml:space="preserve"> ich </w:t>
      </w:r>
      <w:proofErr w:type="spellStart"/>
      <w:r>
        <w:t>hinfare</w:t>
      </w:r>
      <w:proofErr w:type="spellEnd"/>
      <w:r>
        <w:t xml:space="preserve"> und nicht mehr hie </w:t>
      </w:r>
      <w:proofErr w:type="spellStart"/>
      <w:r>
        <w:t>seie</w:t>
      </w:r>
      <w:proofErr w:type="spellEnd"/>
      <w:r>
        <w:t xml:space="preserve">. Geschrieben zu </w:t>
      </w:r>
      <w:proofErr w:type="spellStart"/>
      <w:r>
        <w:t>Luebeck</w:t>
      </w:r>
      <w:proofErr w:type="spellEnd"/>
      <w:r>
        <w:t xml:space="preserve"> im Hause Michael </w:t>
      </w:r>
      <w:proofErr w:type="spellStart"/>
      <w:r>
        <w:t>Westphales</w:t>
      </w:r>
      <w:proofErr w:type="spellEnd"/>
      <w:r>
        <w:t xml:space="preserve"> 25. </w:t>
      </w:r>
      <w:proofErr w:type="spellStart"/>
      <w:r>
        <w:t>Janu</w:t>
      </w:r>
      <w:proofErr w:type="spellEnd"/>
      <w:r>
        <w:t xml:space="preserve">. </w:t>
      </w:r>
      <w:proofErr w:type="spellStart"/>
      <w:r>
        <w:t>M.D.LI</w:t>
      </w:r>
      <w:proofErr w:type="spellEnd"/>
      <w:r>
        <w:t xml:space="preserve">. </w:t>
      </w:r>
    </w:p>
    <w:p w14:paraId="7D37AD66" w14:textId="77777777" w:rsidR="007C3290" w:rsidRDefault="007C3290" w:rsidP="007C3290">
      <w:pPr>
        <w:pStyle w:val="berschrift2"/>
      </w:pPr>
      <w:r>
        <w:t xml:space="preserve">Von dem Richter unter allen </w:t>
      </w:r>
      <w:proofErr w:type="spellStart"/>
      <w:r>
        <w:t>Voelckern</w:t>
      </w:r>
      <w:proofErr w:type="spellEnd"/>
      <w:r>
        <w:t xml:space="preserve">: JESU CHRISTO: Das </w:t>
      </w:r>
      <w:proofErr w:type="spellStart"/>
      <w:r>
        <w:t>IIII</w:t>
      </w:r>
      <w:proofErr w:type="spellEnd"/>
      <w:r>
        <w:t>. Capitel Micha.</w:t>
      </w:r>
    </w:p>
    <w:p w14:paraId="5C041EBC" w14:textId="77777777" w:rsidR="007C3290" w:rsidRDefault="007C3290" w:rsidP="007C3290">
      <w:pPr>
        <w:pStyle w:val="StandardWeb"/>
      </w:pPr>
      <w:r>
        <w:t xml:space="preserve">Weil die Juden </w:t>
      </w:r>
      <w:proofErr w:type="spellStart"/>
      <w:r>
        <w:t>irer</w:t>
      </w:r>
      <w:proofErr w:type="spellEnd"/>
      <w:r>
        <w:t xml:space="preserve"> </w:t>
      </w:r>
      <w:proofErr w:type="spellStart"/>
      <w:r>
        <w:t>Suend</w:t>
      </w:r>
      <w:proofErr w:type="spellEnd"/>
      <w:r>
        <w:t xml:space="preserve"> halben ins Babylonische </w:t>
      </w:r>
      <w:proofErr w:type="spellStart"/>
      <w:r>
        <w:t>gefengnis</w:t>
      </w:r>
      <w:proofErr w:type="spellEnd"/>
      <w:r>
        <w:t xml:space="preserve"> trollen </w:t>
      </w:r>
      <w:proofErr w:type="spellStart"/>
      <w:r>
        <w:t>musten</w:t>
      </w:r>
      <w:proofErr w:type="spellEnd"/>
      <w:r>
        <w:t xml:space="preserve">: so </w:t>
      </w:r>
      <w:proofErr w:type="spellStart"/>
      <w:r>
        <w:t>troestet</w:t>
      </w:r>
      <w:proofErr w:type="spellEnd"/>
      <w:r>
        <w:t xml:space="preserve"> sie Micha mit </w:t>
      </w:r>
      <w:proofErr w:type="spellStart"/>
      <w:r>
        <w:t>Goettlicher</w:t>
      </w:r>
      <w:proofErr w:type="spellEnd"/>
      <w:r>
        <w:t xml:space="preserve"> </w:t>
      </w:r>
      <w:proofErr w:type="spellStart"/>
      <w:r>
        <w:t>verheissunge</w:t>
      </w:r>
      <w:proofErr w:type="spellEnd"/>
      <w:r>
        <w:t xml:space="preserve"> vom Reich CHRISTI / </w:t>
      </w:r>
      <w:proofErr w:type="spellStart"/>
      <w:r>
        <w:t>auffdas</w:t>
      </w:r>
      <w:proofErr w:type="spellEnd"/>
      <w:r>
        <w:t xml:space="preserve"> sie das </w:t>
      </w:r>
      <w:proofErr w:type="spellStart"/>
      <w:r>
        <w:t>Siebentzigierig</w:t>
      </w:r>
      <w:proofErr w:type="spellEnd"/>
      <w:r>
        <w:t xml:space="preserve"> </w:t>
      </w:r>
      <w:proofErr w:type="spellStart"/>
      <w:r>
        <w:t>gefengnis</w:t>
      </w:r>
      <w:proofErr w:type="spellEnd"/>
      <w:r>
        <w:t xml:space="preserve"> </w:t>
      </w:r>
      <w:proofErr w:type="spellStart"/>
      <w:r>
        <w:t>umb</w:t>
      </w:r>
      <w:proofErr w:type="spellEnd"/>
      <w:r>
        <w:t xml:space="preserve"> des willen am meisten </w:t>
      </w:r>
      <w:proofErr w:type="spellStart"/>
      <w:r>
        <w:t>deste</w:t>
      </w:r>
      <w:proofErr w:type="spellEnd"/>
      <w:r>
        <w:t xml:space="preserve"> </w:t>
      </w:r>
      <w:proofErr w:type="spellStart"/>
      <w:r>
        <w:t>gedultiger</w:t>
      </w:r>
      <w:proofErr w:type="spellEnd"/>
      <w:r>
        <w:t xml:space="preserve"> </w:t>
      </w:r>
      <w:proofErr w:type="spellStart"/>
      <w:r>
        <w:t>truegen</w:t>
      </w:r>
      <w:proofErr w:type="spellEnd"/>
      <w:r>
        <w:t xml:space="preserve"> / das sie CHRISTUS durch den </w:t>
      </w:r>
      <w:proofErr w:type="spellStart"/>
      <w:r>
        <w:t>glawben</w:t>
      </w:r>
      <w:proofErr w:type="spellEnd"/>
      <w:r>
        <w:t xml:space="preserve"> an die </w:t>
      </w:r>
      <w:proofErr w:type="spellStart"/>
      <w:r>
        <w:t>verheissunge</w:t>
      </w:r>
      <w:proofErr w:type="spellEnd"/>
      <w:r>
        <w:t xml:space="preserve"> vom ewigen </w:t>
      </w:r>
      <w:proofErr w:type="spellStart"/>
      <w:r>
        <w:t>gefengnis</w:t>
      </w:r>
      <w:proofErr w:type="spellEnd"/>
      <w:r>
        <w:t xml:space="preserve"> des </w:t>
      </w:r>
      <w:proofErr w:type="spellStart"/>
      <w:r>
        <w:t>teufffels</w:t>
      </w:r>
      <w:proofErr w:type="spellEnd"/>
      <w:r>
        <w:t xml:space="preserve"> </w:t>
      </w:r>
      <w:proofErr w:type="spellStart"/>
      <w:r>
        <w:t>erloest</w:t>
      </w:r>
      <w:proofErr w:type="spellEnd"/>
      <w:r>
        <w:t xml:space="preserve"> und </w:t>
      </w:r>
      <w:proofErr w:type="spellStart"/>
      <w:r>
        <w:t>inen</w:t>
      </w:r>
      <w:proofErr w:type="spellEnd"/>
      <w:r>
        <w:t xml:space="preserve"> das </w:t>
      </w:r>
      <w:proofErr w:type="spellStart"/>
      <w:r>
        <w:t>Ewigeleben</w:t>
      </w:r>
      <w:proofErr w:type="spellEnd"/>
      <w:r>
        <w:t xml:space="preserve"> im </w:t>
      </w:r>
      <w:proofErr w:type="spellStart"/>
      <w:r>
        <w:t>Himelreich</w:t>
      </w:r>
      <w:proofErr w:type="spellEnd"/>
      <w:r>
        <w:t xml:space="preserve"> geben </w:t>
      </w:r>
      <w:proofErr w:type="spellStart"/>
      <w:r>
        <w:t>wuerde</w:t>
      </w:r>
      <w:proofErr w:type="spellEnd"/>
      <w:r>
        <w:t xml:space="preserve"> / ob sie gleich nicht </w:t>
      </w:r>
      <w:proofErr w:type="spellStart"/>
      <w:r>
        <w:t>erlebeten</w:t>
      </w:r>
      <w:proofErr w:type="spellEnd"/>
      <w:r>
        <w:t xml:space="preserve"> die </w:t>
      </w:r>
      <w:proofErr w:type="spellStart"/>
      <w:r>
        <w:t>erloesung</w:t>
      </w:r>
      <w:proofErr w:type="spellEnd"/>
      <w:r>
        <w:t xml:space="preserve"> aus Babel. Gott aber erhielt unter den Heiden </w:t>
      </w:r>
      <w:proofErr w:type="spellStart"/>
      <w:r>
        <w:t>Christglewbige</w:t>
      </w:r>
      <w:proofErr w:type="spellEnd"/>
      <w:r>
        <w:t xml:space="preserve"> Juden die da hoffeten </w:t>
      </w:r>
      <w:proofErr w:type="spellStart"/>
      <w:r>
        <w:t>auff</w:t>
      </w:r>
      <w:proofErr w:type="spellEnd"/>
      <w:r>
        <w:t xml:space="preserve"> die </w:t>
      </w:r>
      <w:proofErr w:type="spellStart"/>
      <w:r>
        <w:t>erfuellung</w:t>
      </w:r>
      <w:proofErr w:type="spellEnd"/>
      <w:r>
        <w:t xml:space="preserve"> </w:t>
      </w:r>
      <w:proofErr w:type="spellStart"/>
      <w:r>
        <w:t>diser</w:t>
      </w:r>
      <w:proofErr w:type="spellEnd"/>
      <w:r>
        <w:t xml:space="preserve"> </w:t>
      </w:r>
      <w:proofErr w:type="spellStart"/>
      <w:r>
        <w:t>verheissunge</w:t>
      </w:r>
      <w:proofErr w:type="spellEnd"/>
      <w:r>
        <w:t xml:space="preserve"> / </w:t>
      </w:r>
      <w:proofErr w:type="spellStart"/>
      <w:r>
        <w:t>bissolang</w:t>
      </w:r>
      <w:proofErr w:type="spellEnd"/>
      <w:r>
        <w:t xml:space="preserve"> CHRISTUS erschiene und diese </w:t>
      </w:r>
      <w:proofErr w:type="spellStart"/>
      <w:r>
        <w:t>verheissunge</w:t>
      </w:r>
      <w:proofErr w:type="spellEnd"/>
      <w:r>
        <w:t xml:space="preserve"> geistlich </w:t>
      </w:r>
      <w:proofErr w:type="spellStart"/>
      <w:r>
        <w:t>erfuellet</w:t>
      </w:r>
      <w:proofErr w:type="spellEnd"/>
      <w:r>
        <w:t xml:space="preserve">. Das </w:t>
      </w:r>
      <w:proofErr w:type="spellStart"/>
      <w:r>
        <w:t>dis</w:t>
      </w:r>
      <w:proofErr w:type="spellEnd"/>
      <w:r>
        <w:t xml:space="preserve"> Capitel </w:t>
      </w:r>
      <w:proofErr w:type="spellStart"/>
      <w:r>
        <w:t>gewislich</w:t>
      </w:r>
      <w:proofErr w:type="spellEnd"/>
      <w:r>
        <w:t xml:space="preserve"> vom Reich CHRISTI weissage: scheinet aus dem andern Capitel Jesaia welcher eben der </w:t>
      </w:r>
      <w:proofErr w:type="spellStart"/>
      <w:r>
        <w:t>wortt</w:t>
      </w:r>
      <w:proofErr w:type="spellEnd"/>
      <w:r>
        <w:t xml:space="preserve"> </w:t>
      </w:r>
      <w:proofErr w:type="spellStart"/>
      <w:r>
        <w:t>dises</w:t>
      </w:r>
      <w:proofErr w:type="spellEnd"/>
      <w:r>
        <w:t xml:space="preserve"> </w:t>
      </w:r>
      <w:proofErr w:type="spellStart"/>
      <w:r>
        <w:t>Capitels</w:t>
      </w:r>
      <w:proofErr w:type="spellEnd"/>
      <w:r>
        <w:t xml:space="preserve"> braucht / und </w:t>
      </w:r>
      <w:proofErr w:type="spellStart"/>
      <w:r>
        <w:t>juenger</w:t>
      </w:r>
      <w:proofErr w:type="spellEnd"/>
      <w:r>
        <w:t xml:space="preserve"> gewest ist denn Micha / ob sie </w:t>
      </w:r>
      <w:proofErr w:type="spellStart"/>
      <w:r>
        <w:t>wol</w:t>
      </w:r>
      <w:proofErr w:type="spellEnd"/>
      <w:r>
        <w:t xml:space="preserve"> zu einer zeit </w:t>
      </w:r>
      <w:proofErr w:type="spellStart"/>
      <w:r>
        <w:t>gelebet</w:t>
      </w:r>
      <w:proofErr w:type="spellEnd"/>
      <w:r>
        <w:t xml:space="preserve"> haben. So last uns das Capitel in </w:t>
      </w:r>
      <w:proofErr w:type="spellStart"/>
      <w:r>
        <w:t>zwey</w:t>
      </w:r>
      <w:proofErr w:type="spellEnd"/>
      <w:r>
        <w:t xml:space="preserve"> </w:t>
      </w:r>
      <w:proofErr w:type="spellStart"/>
      <w:r>
        <w:t>Stuecke</w:t>
      </w:r>
      <w:proofErr w:type="spellEnd"/>
      <w:r>
        <w:t xml:space="preserve"> teilen und </w:t>
      </w:r>
      <w:proofErr w:type="spellStart"/>
      <w:r>
        <w:t>erzelen</w:t>
      </w:r>
      <w:proofErr w:type="spellEnd"/>
      <w:r>
        <w:t xml:space="preserve">: Im ersten / wenn und wo CHRISTI Reich </w:t>
      </w:r>
      <w:proofErr w:type="spellStart"/>
      <w:r>
        <w:t>auff</w:t>
      </w:r>
      <w:proofErr w:type="spellEnd"/>
      <w:r>
        <w:t xml:space="preserve"> erden </w:t>
      </w:r>
      <w:proofErr w:type="spellStart"/>
      <w:r>
        <w:t>anfahen</w:t>
      </w:r>
      <w:proofErr w:type="spellEnd"/>
      <w:r>
        <w:t xml:space="preserve"> und durchs Evangelion </w:t>
      </w:r>
      <w:proofErr w:type="spellStart"/>
      <w:r>
        <w:t>zunemen</w:t>
      </w:r>
      <w:proofErr w:type="spellEnd"/>
      <w:r>
        <w:t xml:space="preserve"> werde: Wie alle </w:t>
      </w:r>
      <w:proofErr w:type="spellStart"/>
      <w:r>
        <w:t>welt</w:t>
      </w:r>
      <w:proofErr w:type="spellEnd"/>
      <w:r>
        <w:t xml:space="preserve"> zu der predigt des Evangelii CHRISTI </w:t>
      </w:r>
      <w:proofErr w:type="spellStart"/>
      <w:r>
        <w:t>lauffen</w:t>
      </w:r>
      <w:proofErr w:type="spellEnd"/>
      <w:r>
        <w:t xml:space="preserve"> wird zulernen wie man ins </w:t>
      </w:r>
      <w:proofErr w:type="spellStart"/>
      <w:r>
        <w:t>Himelreich</w:t>
      </w:r>
      <w:proofErr w:type="spellEnd"/>
      <w:r>
        <w:t xml:space="preserve"> </w:t>
      </w:r>
      <w:proofErr w:type="spellStart"/>
      <w:r>
        <w:t>kome</w:t>
      </w:r>
      <w:proofErr w:type="spellEnd"/>
      <w:r>
        <w:t xml:space="preserve">: Wie CHRISTUS mit seinem Evangelio </w:t>
      </w:r>
      <w:proofErr w:type="spellStart"/>
      <w:r>
        <w:t>regiren</w:t>
      </w:r>
      <w:proofErr w:type="spellEnd"/>
      <w:r>
        <w:t xml:space="preserve"> werde </w:t>
      </w:r>
      <w:proofErr w:type="spellStart"/>
      <w:r>
        <w:t>uber</w:t>
      </w:r>
      <w:proofErr w:type="spellEnd"/>
      <w:r>
        <w:t xml:space="preserve"> alles: Von dem </w:t>
      </w:r>
      <w:proofErr w:type="spellStart"/>
      <w:r>
        <w:t>grossen</w:t>
      </w:r>
      <w:proofErr w:type="spellEnd"/>
      <w:r>
        <w:t xml:space="preserve"> </w:t>
      </w:r>
      <w:proofErr w:type="spellStart"/>
      <w:r>
        <w:t>friden</w:t>
      </w:r>
      <w:proofErr w:type="spellEnd"/>
      <w:r>
        <w:t xml:space="preserve"> so das Evangelion CHRISTI machet: Wie allezeit und </w:t>
      </w:r>
      <w:proofErr w:type="spellStart"/>
      <w:r>
        <w:t>allethalben</w:t>
      </w:r>
      <w:proofErr w:type="spellEnd"/>
      <w:r>
        <w:t xml:space="preserve"> da CHRISTUS </w:t>
      </w:r>
      <w:proofErr w:type="spellStart"/>
      <w:r>
        <w:t>geprediget</w:t>
      </w:r>
      <w:proofErr w:type="spellEnd"/>
      <w:r>
        <w:t xml:space="preserve"> wird Widerchristen sein </w:t>
      </w:r>
      <w:proofErr w:type="spellStart"/>
      <w:r>
        <w:t>muessen</w:t>
      </w:r>
      <w:proofErr w:type="spellEnd"/>
      <w:r>
        <w:t xml:space="preserve"> die rechte Prediger und Christen verfolgen: Wie Gott das </w:t>
      </w:r>
      <w:proofErr w:type="spellStart"/>
      <w:r>
        <w:t>verstoeret</w:t>
      </w:r>
      <w:proofErr w:type="spellEnd"/>
      <w:r>
        <w:t xml:space="preserve"> Reich Israel auch zum Reich CHRISTI bringen </w:t>
      </w:r>
      <w:proofErr w:type="spellStart"/>
      <w:r>
        <w:t>wil</w:t>
      </w:r>
      <w:proofErr w:type="spellEnd"/>
      <w:r>
        <w:t xml:space="preserve"> durchs Evangelion. Im andern / wie Gott das Reich Juda so von den Babyloniern </w:t>
      </w:r>
      <w:proofErr w:type="spellStart"/>
      <w:r>
        <w:t>zerstoeret</w:t>
      </w:r>
      <w:proofErr w:type="spellEnd"/>
      <w:r>
        <w:t xml:space="preserve"> werden </w:t>
      </w:r>
      <w:proofErr w:type="spellStart"/>
      <w:r>
        <w:t>solt</w:t>
      </w:r>
      <w:proofErr w:type="spellEnd"/>
      <w:r>
        <w:t xml:space="preserve"> </w:t>
      </w:r>
      <w:proofErr w:type="spellStart"/>
      <w:r>
        <w:t>troestet</w:t>
      </w:r>
      <w:proofErr w:type="spellEnd"/>
      <w:r>
        <w:t xml:space="preserve"> mit CHRISTI </w:t>
      </w:r>
      <w:proofErr w:type="spellStart"/>
      <w:r>
        <w:t>zukunfft</w:t>
      </w:r>
      <w:proofErr w:type="spellEnd"/>
      <w:r>
        <w:t xml:space="preserve">: Wie Gott mit den Heiden </w:t>
      </w:r>
      <w:proofErr w:type="spellStart"/>
      <w:r>
        <w:t>umbgehen</w:t>
      </w:r>
      <w:proofErr w:type="spellEnd"/>
      <w:r>
        <w:t xml:space="preserve"> </w:t>
      </w:r>
      <w:proofErr w:type="spellStart"/>
      <w:r>
        <w:t>wil</w:t>
      </w:r>
      <w:proofErr w:type="spellEnd"/>
      <w:r>
        <w:t xml:space="preserve"> so die Juden plagen werden: Wie es den Juden vor dem Babylonischen </w:t>
      </w:r>
      <w:proofErr w:type="spellStart"/>
      <w:r>
        <w:t>gefengnis</w:t>
      </w:r>
      <w:proofErr w:type="spellEnd"/>
      <w:r>
        <w:t xml:space="preserve"> gehen sol. </w:t>
      </w:r>
    </w:p>
    <w:p w14:paraId="251BF5BB" w14:textId="77777777" w:rsidR="007C3290" w:rsidRDefault="007C3290" w:rsidP="007C3290">
      <w:pPr>
        <w:pStyle w:val="StandardWeb"/>
      </w:pPr>
      <w:r>
        <w:rPr>
          <w:rStyle w:val="Hervorhebung"/>
          <w:rFonts w:eastAsiaTheme="majorEastAsia"/>
        </w:rPr>
        <w:t xml:space="preserve">In den letzten tagen wird der Berge </w:t>
      </w:r>
      <w:proofErr w:type="spellStart"/>
      <w:r>
        <w:rPr>
          <w:rStyle w:val="Hervorhebung"/>
          <w:rFonts w:eastAsiaTheme="majorEastAsia"/>
        </w:rPr>
        <w:t>darauff</w:t>
      </w:r>
      <w:proofErr w:type="spellEnd"/>
      <w:r>
        <w:rPr>
          <w:rStyle w:val="Hervorhebung"/>
          <w:rFonts w:eastAsiaTheme="majorEastAsia"/>
        </w:rPr>
        <w:t xml:space="preserve"> des </w:t>
      </w:r>
      <w:proofErr w:type="spellStart"/>
      <w:r>
        <w:rPr>
          <w:rStyle w:val="Hervorhebung"/>
          <w:rFonts w:eastAsiaTheme="majorEastAsia"/>
        </w:rPr>
        <w:t>Hern</w:t>
      </w:r>
      <w:proofErr w:type="spellEnd"/>
      <w:r>
        <w:rPr>
          <w:rStyle w:val="Hervorhebung"/>
          <w:rFonts w:eastAsiaTheme="majorEastAsia"/>
        </w:rPr>
        <w:t xml:space="preserve"> Haus stehet / </w:t>
      </w:r>
      <w:proofErr w:type="spellStart"/>
      <w:r>
        <w:rPr>
          <w:rStyle w:val="Hervorhebung"/>
          <w:rFonts w:eastAsiaTheme="majorEastAsia"/>
        </w:rPr>
        <w:t>gewis</w:t>
      </w:r>
      <w:proofErr w:type="spellEnd"/>
      <w:r>
        <w:rPr>
          <w:rStyle w:val="Hervorhebung"/>
          <w:rFonts w:eastAsiaTheme="majorEastAsia"/>
        </w:rPr>
        <w:t xml:space="preserve"> sein / </w:t>
      </w:r>
      <w:proofErr w:type="spellStart"/>
      <w:r>
        <w:rPr>
          <w:rStyle w:val="Hervorhebung"/>
          <w:rFonts w:eastAsiaTheme="majorEastAsia"/>
        </w:rPr>
        <w:t>hoeher</w:t>
      </w:r>
      <w:proofErr w:type="spellEnd"/>
      <w:r>
        <w:rPr>
          <w:rStyle w:val="Hervorhebung"/>
          <w:rFonts w:eastAsiaTheme="majorEastAsia"/>
        </w:rPr>
        <w:t xml:space="preserve"> denn alle berge und </w:t>
      </w:r>
      <w:proofErr w:type="spellStart"/>
      <w:r>
        <w:rPr>
          <w:rStyle w:val="Hervorhebung"/>
          <w:rFonts w:eastAsiaTheme="majorEastAsia"/>
        </w:rPr>
        <w:t>uber</w:t>
      </w:r>
      <w:proofErr w:type="spellEnd"/>
      <w:r>
        <w:rPr>
          <w:rStyle w:val="Hervorhebung"/>
          <w:rFonts w:eastAsiaTheme="majorEastAsia"/>
        </w:rPr>
        <w:t xml:space="preserve"> die </w:t>
      </w:r>
      <w:proofErr w:type="spellStart"/>
      <w:r>
        <w:rPr>
          <w:rStyle w:val="Hervorhebung"/>
          <w:rFonts w:eastAsiaTheme="majorEastAsia"/>
        </w:rPr>
        <w:t>huegel</w:t>
      </w:r>
      <w:proofErr w:type="spellEnd"/>
      <w:r>
        <w:rPr>
          <w:rStyle w:val="Hervorhebung"/>
          <w:rFonts w:eastAsiaTheme="majorEastAsia"/>
        </w:rPr>
        <w:t xml:space="preserve"> erhaben sein. Und die </w:t>
      </w:r>
      <w:proofErr w:type="spellStart"/>
      <w:r>
        <w:rPr>
          <w:rStyle w:val="Hervorhebung"/>
          <w:rFonts w:eastAsiaTheme="majorEastAsia"/>
        </w:rPr>
        <w:t>Voelcker</w:t>
      </w:r>
      <w:proofErr w:type="spellEnd"/>
      <w:r>
        <w:rPr>
          <w:rStyle w:val="Hervorhebung"/>
          <w:rFonts w:eastAsiaTheme="majorEastAsia"/>
        </w:rPr>
        <w:t xml:space="preserve"> werden dazu </w:t>
      </w:r>
      <w:proofErr w:type="spellStart"/>
      <w:r>
        <w:rPr>
          <w:rStyle w:val="Hervorhebung"/>
          <w:rFonts w:eastAsiaTheme="majorEastAsia"/>
        </w:rPr>
        <w:t>lauffen</w:t>
      </w:r>
      <w:proofErr w:type="spellEnd"/>
      <w:r>
        <w:rPr>
          <w:rStyle w:val="Hervorhebung"/>
          <w:rFonts w:eastAsiaTheme="majorEastAsia"/>
        </w:rPr>
        <w:t xml:space="preserve"> / und viel Heiden werden gehen und sagen / </w:t>
      </w:r>
      <w:proofErr w:type="spellStart"/>
      <w:r>
        <w:rPr>
          <w:rStyle w:val="Hervorhebung"/>
          <w:rFonts w:eastAsiaTheme="majorEastAsia"/>
        </w:rPr>
        <w:t>Kompt</w:t>
      </w:r>
      <w:proofErr w:type="spellEnd"/>
      <w:r>
        <w:rPr>
          <w:rStyle w:val="Hervorhebung"/>
          <w:rFonts w:eastAsiaTheme="majorEastAsia"/>
        </w:rPr>
        <w:t xml:space="preserve"> / last uns </w:t>
      </w:r>
      <w:proofErr w:type="spellStart"/>
      <w:r>
        <w:rPr>
          <w:rStyle w:val="Hervorhebung"/>
          <w:rFonts w:eastAsiaTheme="majorEastAsia"/>
        </w:rPr>
        <w:t>hinauff</w:t>
      </w:r>
      <w:proofErr w:type="spellEnd"/>
      <w:r>
        <w:rPr>
          <w:rStyle w:val="Hervorhebung"/>
          <w:rFonts w:eastAsiaTheme="majorEastAsia"/>
        </w:rPr>
        <w:t xml:space="preserve"> zum Berge des </w:t>
      </w:r>
      <w:proofErr w:type="spellStart"/>
      <w:r>
        <w:rPr>
          <w:rStyle w:val="Hervorhebung"/>
          <w:rFonts w:eastAsiaTheme="majorEastAsia"/>
        </w:rPr>
        <w:t>Hern</w:t>
      </w:r>
      <w:proofErr w:type="spellEnd"/>
      <w:r>
        <w:rPr>
          <w:rStyle w:val="Hervorhebung"/>
          <w:rFonts w:eastAsiaTheme="majorEastAsia"/>
        </w:rPr>
        <w:t xml:space="preserve"> gehen / und zum Hause des Gottes Jacob / das er uns </w:t>
      </w:r>
      <w:proofErr w:type="spellStart"/>
      <w:r>
        <w:rPr>
          <w:rStyle w:val="Hervorhebung"/>
          <w:rFonts w:eastAsiaTheme="majorEastAsia"/>
        </w:rPr>
        <w:t>lere</w:t>
      </w:r>
      <w:proofErr w:type="spellEnd"/>
      <w:r>
        <w:rPr>
          <w:rStyle w:val="Hervorhebung"/>
          <w:rFonts w:eastAsiaTheme="majorEastAsia"/>
        </w:rPr>
        <w:t xml:space="preserve"> seine </w:t>
      </w:r>
      <w:proofErr w:type="spellStart"/>
      <w:r>
        <w:rPr>
          <w:rStyle w:val="Hervorhebung"/>
          <w:rFonts w:eastAsiaTheme="majorEastAsia"/>
        </w:rPr>
        <w:t>wege</w:t>
      </w:r>
      <w:proofErr w:type="spellEnd"/>
      <w:r>
        <w:rPr>
          <w:rStyle w:val="Hervorhebung"/>
          <w:rFonts w:eastAsiaTheme="majorEastAsia"/>
        </w:rPr>
        <w:t xml:space="preserve"> / und wir </w:t>
      </w:r>
      <w:proofErr w:type="spellStart"/>
      <w:r>
        <w:rPr>
          <w:rStyle w:val="Hervorhebung"/>
          <w:rFonts w:eastAsiaTheme="majorEastAsia"/>
        </w:rPr>
        <w:t>auff</w:t>
      </w:r>
      <w:proofErr w:type="spellEnd"/>
      <w:r>
        <w:rPr>
          <w:rStyle w:val="Hervorhebung"/>
          <w:rFonts w:eastAsiaTheme="majorEastAsia"/>
        </w:rPr>
        <w:t xml:space="preserve"> seiner </w:t>
      </w:r>
      <w:proofErr w:type="spellStart"/>
      <w:r>
        <w:rPr>
          <w:rStyle w:val="Hervorhebung"/>
          <w:rFonts w:eastAsiaTheme="majorEastAsia"/>
        </w:rPr>
        <w:t>strasse</w:t>
      </w:r>
      <w:proofErr w:type="spellEnd"/>
      <w:r>
        <w:rPr>
          <w:rStyle w:val="Hervorhebung"/>
          <w:rFonts w:eastAsiaTheme="majorEastAsia"/>
        </w:rPr>
        <w:t xml:space="preserve"> wandeln / denn aus Zion wird das Gesetz ausgehen / und des </w:t>
      </w:r>
      <w:proofErr w:type="spellStart"/>
      <w:r>
        <w:rPr>
          <w:rStyle w:val="Hervorhebung"/>
          <w:rFonts w:eastAsiaTheme="majorEastAsia"/>
        </w:rPr>
        <w:t>Hern</w:t>
      </w:r>
      <w:proofErr w:type="spellEnd"/>
      <w:r>
        <w:rPr>
          <w:rStyle w:val="Hervorhebung"/>
          <w:rFonts w:eastAsiaTheme="majorEastAsia"/>
        </w:rPr>
        <w:t xml:space="preserve"> </w:t>
      </w:r>
      <w:proofErr w:type="spellStart"/>
      <w:r>
        <w:rPr>
          <w:rStyle w:val="Hervorhebung"/>
          <w:rFonts w:eastAsiaTheme="majorEastAsia"/>
        </w:rPr>
        <w:t>Wortt</w:t>
      </w:r>
      <w:proofErr w:type="spellEnd"/>
      <w:r>
        <w:rPr>
          <w:rStyle w:val="Hervorhebung"/>
          <w:rFonts w:eastAsiaTheme="majorEastAsia"/>
        </w:rPr>
        <w:t xml:space="preserve"> aus Jerusalem.</w:t>
      </w:r>
      <w:r>
        <w:t xml:space="preserve"> </w:t>
      </w:r>
    </w:p>
    <w:p w14:paraId="3CAEBBD5" w14:textId="77777777" w:rsidR="007C3290" w:rsidRDefault="007C3290" w:rsidP="007C3290">
      <w:pPr>
        <w:pStyle w:val="StandardWeb"/>
      </w:pPr>
      <w:r>
        <w:rPr>
          <w:rStyle w:val="Hervorhebung"/>
          <w:rFonts w:eastAsiaTheme="majorEastAsia"/>
        </w:rPr>
        <w:t xml:space="preserve">Er wird unter </w:t>
      </w:r>
      <w:proofErr w:type="spellStart"/>
      <w:r>
        <w:rPr>
          <w:rStyle w:val="Hervorhebung"/>
          <w:rFonts w:eastAsiaTheme="majorEastAsia"/>
        </w:rPr>
        <w:t>grossen</w:t>
      </w:r>
      <w:proofErr w:type="spellEnd"/>
      <w:r>
        <w:rPr>
          <w:rStyle w:val="Hervorhebung"/>
          <w:rFonts w:eastAsiaTheme="majorEastAsia"/>
        </w:rPr>
        <w:t xml:space="preserve"> </w:t>
      </w:r>
      <w:proofErr w:type="spellStart"/>
      <w:r>
        <w:rPr>
          <w:rStyle w:val="Hervorhebung"/>
          <w:rFonts w:eastAsiaTheme="majorEastAsia"/>
        </w:rPr>
        <w:t>Voelckern</w:t>
      </w:r>
      <w:proofErr w:type="spellEnd"/>
      <w:r>
        <w:rPr>
          <w:rStyle w:val="Hervorhebung"/>
          <w:rFonts w:eastAsiaTheme="majorEastAsia"/>
        </w:rPr>
        <w:t xml:space="preserve"> richten / und viel Heiden straffen in fernen landen. Sie werden </w:t>
      </w:r>
      <w:proofErr w:type="spellStart"/>
      <w:r>
        <w:rPr>
          <w:rStyle w:val="Hervorhebung"/>
          <w:rFonts w:eastAsiaTheme="majorEastAsia"/>
        </w:rPr>
        <w:t>ire</w:t>
      </w:r>
      <w:proofErr w:type="spellEnd"/>
      <w:r>
        <w:rPr>
          <w:rStyle w:val="Hervorhebung"/>
          <w:rFonts w:eastAsiaTheme="majorEastAsia"/>
        </w:rPr>
        <w:t xml:space="preserve"> Schwerter zu Pflugscharen / und </w:t>
      </w:r>
      <w:proofErr w:type="spellStart"/>
      <w:r>
        <w:rPr>
          <w:rStyle w:val="Hervorhebung"/>
          <w:rFonts w:eastAsiaTheme="majorEastAsia"/>
        </w:rPr>
        <w:t>ire</w:t>
      </w:r>
      <w:proofErr w:type="spellEnd"/>
      <w:r>
        <w:rPr>
          <w:rStyle w:val="Hervorhebung"/>
          <w:rFonts w:eastAsiaTheme="majorEastAsia"/>
        </w:rPr>
        <w:t xml:space="preserve"> Spies zu Sicheln / machen / es wird kein </w:t>
      </w:r>
      <w:proofErr w:type="spellStart"/>
      <w:r>
        <w:rPr>
          <w:rStyle w:val="Hervorhebung"/>
          <w:rFonts w:eastAsiaTheme="majorEastAsia"/>
        </w:rPr>
        <w:t>volck</w:t>
      </w:r>
      <w:proofErr w:type="spellEnd"/>
      <w:r>
        <w:rPr>
          <w:rStyle w:val="Hervorhebung"/>
          <w:rFonts w:eastAsiaTheme="majorEastAsia"/>
        </w:rPr>
        <w:t xml:space="preserve"> wider das </w:t>
      </w:r>
      <w:proofErr w:type="spellStart"/>
      <w:r>
        <w:rPr>
          <w:rStyle w:val="Hervorhebung"/>
          <w:rFonts w:eastAsiaTheme="majorEastAsia"/>
        </w:rPr>
        <w:t>ander</w:t>
      </w:r>
      <w:proofErr w:type="spellEnd"/>
      <w:r>
        <w:rPr>
          <w:rStyle w:val="Hervorhebung"/>
          <w:rFonts w:eastAsiaTheme="majorEastAsia"/>
        </w:rPr>
        <w:t xml:space="preserve"> ein Schwert </w:t>
      </w:r>
      <w:proofErr w:type="spellStart"/>
      <w:r>
        <w:rPr>
          <w:rStyle w:val="Hervorhebung"/>
          <w:rFonts w:eastAsiaTheme="majorEastAsia"/>
        </w:rPr>
        <w:t>auff</w:t>
      </w:r>
      <w:proofErr w:type="spellEnd"/>
      <w:r>
        <w:rPr>
          <w:rStyle w:val="Hervorhebung"/>
          <w:rFonts w:eastAsiaTheme="majorEastAsia"/>
        </w:rPr>
        <w:t xml:space="preserve"> heben / und werden nicht mehr kriegen lernen. Ein jeder wird unter seinem Weinstock und </w:t>
      </w:r>
      <w:proofErr w:type="spellStart"/>
      <w:r>
        <w:rPr>
          <w:rStyle w:val="Hervorhebung"/>
          <w:rFonts w:eastAsiaTheme="majorEastAsia"/>
        </w:rPr>
        <w:t>Feigenbawm</w:t>
      </w:r>
      <w:proofErr w:type="spellEnd"/>
      <w:r>
        <w:rPr>
          <w:rStyle w:val="Hervorhebung"/>
          <w:rFonts w:eastAsiaTheme="majorEastAsia"/>
        </w:rPr>
        <w:t xml:space="preserve"> </w:t>
      </w:r>
      <w:proofErr w:type="spellStart"/>
      <w:r>
        <w:rPr>
          <w:rStyle w:val="Hervorhebung"/>
          <w:rFonts w:eastAsiaTheme="majorEastAsia"/>
        </w:rPr>
        <w:t>wonen</w:t>
      </w:r>
      <w:proofErr w:type="spellEnd"/>
      <w:r>
        <w:rPr>
          <w:rStyle w:val="Hervorhebung"/>
          <w:rFonts w:eastAsiaTheme="majorEastAsia"/>
        </w:rPr>
        <w:t xml:space="preserve"> / on </w:t>
      </w:r>
      <w:proofErr w:type="spellStart"/>
      <w:r>
        <w:rPr>
          <w:rStyle w:val="Hervorhebung"/>
          <w:rFonts w:eastAsiaTheme="majorEastAsia"/>
        </w:rPr>
        <w:t>schew</w:t>
      </w:r>
      <w:proofErr w:type="spellEnd"/>
      <w:r>
        <w:rPr>
          <w:rStyle w:val="Hervorhebung"/>
          <w:rFonts w:eastAsiaTheme="majorEastAsia"/>
        </w:rPr>
        <w:t xml:space="preserve"> / denn der </w:t>
      </w:r>
      <w:proofErr w:type="spellStart"/>
      <w:r>
        <w:rPr>
          <w:rStyle w:val="Hervorhebung"/>
          <w:rFonts w:eastAsiaTheme="majorEastAsia"/>
        </w:rPr>
        <w:t>mund</w:t>
      </w:r>
      <w:proofErr w:type="spellEnd"/>
      <w:r>
        <w:rPr>
          <w:rStyle w:val="Hervorhebung"/>
          <w:rFonts w:eastAsiaTheme="majorEastAsia"/>
        </w:rPr>
        <w:t xml:space="preserve"> des </w:t>
      </w:r>
      <w:proofErr w:type="spellStart"/>
      <w:r>
        <w:rPr>
          <w:rStyle w:val="Hervorhebung"/>
          <w:rFonts w:eastAsiaTheme="majorEastAsia"/>
        </w:rPr>
        <w:t>Hern</w:t>
      </w:r>
      <w:proofErr w:type="spellEnd"/>
      <w:r>
        <w:rPr>
          <w:rStyle w:val="Hervorhebung"/>
          <w:rFonts w:eastAsiaTheme="majorEastAsia"/>
        </w:rPr>
        <w:t xml:space="preserve"> Zebaoth hats </w:t>
      </w:r>
      <w:proofErr w:type="spellStart"/>
      <w:r>
        <w:rPr>
          <w:rStyle w:val="Hervorhebung"/>
          <w:rFonts w:eastAsiaTheme="majorEastAsia"/>
        </w:rPr>
        <w:t>gered</w:t>
      </w:r>
      <w:proofErr w:type="spellEnd"/>
      <w:r>
        <w:rPr>
          <w:rStyle w:val="Hervorhebung"/>
          <w:rFonts w:eastAsiaTheme="majorEastAsia"/>
        </w:rPr>
        <w:t xml:space="preserve">. Denn ein </w:t>
      </w:r>
      <w:proofErr w:type="spellStart"/>
      <w:r>
        <w:rPr>
          <w:rStyle w:val="Hervorhebung"/>
          <w:rFonts w:eastAsiaTheme="majorEastAsia"/>
        </w:rPr>
        <w:t>iglich</w:t>
      </w:r>
      <w:proofErr w:type="spellEnd"/>
      <w:r>
        <w:rPr>
          <w:rStyle w:val="Hervorhebung"/>
          <w:rFonts w:eastAsiaTheme="majorEastAsia"/>
        </w:rPr>
        <w:t xml:space="preserve"> </w:t>
      </w:r>
      <w:proofErr w:type="spellStart"/>
      <w:r>
        <w:rPr>
          <w:rStyle w:val="Hervorhebung"/>
          <w:rFonts w:eastAsiaTheme="majorEastAsia"/>
        </w:rPr>
        <w:t>volck</w:t>
      </w:r>
      <w:proofErr w:type="spellEnd"/>
      <w:r>
        <w:rPr>
          <w:rStyle w:val="Hervorhebung"/>
          <w:rFonts w:eastAsiaTheme="majorEastAsia"/>
        </w:rPr>
        <w:t xml:space="preserve"> wird wandeln im </w:t>
      </w:r>
      <w:proofErr w:type="spellStart"/>
      <w:r>
        <w:rPr>
          <w:rStyle w:val="Hervorhebung"/>
          <w:rFonts w:eastAsiaTheme="majorEastAsia"/>
        </w:rPr>
        <w:t>namen</w:t>
      </w:r>
      <w:proofErr w:type="spellEnd"/>
      <w:r>
        <w:rPr>
          <w:rStyle w:val="Hervorhebung"/>
          <w:rFonts w:eastAsiaTheme="majorEastAsia"/>
        </w:rPr>
        <w:t xml:space="preserve"> seines Gottes: aber wir werden wandeln im </w:t>
      </w:r>
      <w:proofErr w:type="spellStart"/>
      <w:r>
        <w:rPr>
          <w:rStyle w:val="Hervorhebung"/>
          <w:rFonts w:eastAsiaTheme="majorEastAsia"/>
        </w:rPr>
        <w:t>namen</w:t>
      </w:r>
      <w:proofErr w:type="spellEnd"/>
      <w:r>
        <w:rPr>
          <w:rStyle w:val="Hervorhebung"/>
          <w:rFonts w:eastAsiaTheme="majorEastAsia"/>
        </w:rPr>
        <w:t xml:space="preserve"> des </w:t>
      </w:r>
      <w:proofErr w:type="spellStart"/>
      <w:r>
        <w:rPr>
          <w:rStyle w:val="Hervorhebung"/>
          <w:rFonts w:eastAsiaTheme="majorEastAsia"/>
        </w:rPr>
        <w:t>Hern</w:t>
      </w:r>
      <w:proofErr w:type="spellEnd"/>
      <w:r>
        <w:rPr>
          <w:rStyle w:val="Hervorhebung"/>
          <w:rFonts w:eastAsiaTheme="majorEastAsia"/>
        </w:rPr>
        <w:t xml:space="preserve"> unsers Gottes / immer und ewiglich. Zur selbigen zeit / spricht der Herr / </w:t>
      </w:r>
      <w:proofErr w:type="spellStart"/>
      <w:r>
        <w:rPr>
          <w:rStyle w:val="Hervorhebung"/>
          <w:rFonts w:eastAsiaTheme="majorEastAsia"/>
        </w:rPr>
        <w:t>wil</w:t>
      </w:r>
      <w:proofErr w:type="spellEnd"/>
      <w:r>
        <w:rPr>
          <w:rStyle w:val="Hervorhebung"/>
          <w:rFonts w:eastAsiaTheme="majorEastAsia"/>
        </w:rPr>
        <w:t xml:space="preserve"> ich die </w:t>
      </w:r>
      <w:proofErr w:type="spellStart"/>
      <w:r>
        <w:rPr>
          <w:rStyle w:val="Hervorhebung"/>
          <w:rFonts w:eastAsiaTheme="majorEastAsia"/>
        </w:rPr>
        <w:t>lamen</w:t>
      </w:r>
      <w:proofErr w:type="spellEnd"/>
      <w:r>
        <w:rPr>
          <w:rStyle w:val="Hervorhebung"/>
          <w:rFonts w:eastAsiaTheme="majorEastAsia"/>
        </w:rPr>
        <w:t xml:space="preserve"> </w:t>
      </w:r>
      <w:proofErr w:type="spellStart"/>
      <w:r>
        <w:rPr>
          <w:rStyle w:val="Hervorhebung"/>
          <w:rFonts w:eastAsiaTheme="majorEastAsia"/>
        </w:rPr>
        <w:t>versamlen</w:t>
      </w:r>
      <w:proofErr w:type="spellEnd"/>
      <w:r>
        <w:rPr>
          <w:rStyle w:val="Hervorhebung"/>
          <w:rFonts w:eastAsiaTheme="majorEastAsia"/>
        </w:rPr>
        <w:t xml:space="preserve"> / und die </w:t>
      </w:r>
      <w:proofErr w:type="spellStart"/>
      <w:r>
        <w:rPr>
          <w:rStyle w:val="Hervorhebung"/>
          <w:rFonts w:eastAsiaTheme="majorEastAsia"/>
        </w:rPr>
        <w:t>verstossene</w:t>
      </w:r>
      <w:proofErr w:type="spellEnd"/>
      <w:r>
        <w:rPr>
          <w:rStyle w:val="Hervorhebung"/>
          <w:rFonts w:eastAsiaTheme="majorEastAsia"/>
        </w:rPr>
        <w:t xml:space="preserve"> </w:t>
      </w:r>
      <w:proofErr w:type="spellStart"/>
      <w:r>
        <w:rPr>
          <w:rStyle w:val="Hervorhebung"/>
          <w:rFonts w:eastAsiaTheme="majorEastAsia"/>
        </w:rPr>
        <w:t>zuhauff</w:t>
      </w:r>
      <w:proofErr w:type="spellEnd"/>
      <w:r>
        <w:rPr>
          <w:rStyle w:val="Hervorhebung"/>
          <w:rFonts w:eastAsiaTheme="majorEastAsia"/>
        </w:rPr>
        <w:t xml:space="preserve"> bringen / und die ich </w:t>
      </w:r>
      <w:proofErr w:type="spellStart"/>
      <w:r>
        <w:rPr>
          <w:rStyle w:val="Hervorhebung"/>
          <w:rFonts w:eastAsiaTheme="majorEastAsia"/>
        </w:rPr>
        <w:t>geplaget</w:t>
      </w:r>
      <w:proofErr w:type="spellEnd"/>
      <w:r>
        <w:rPr>
          <w:rStyle w:val="Hervorhebung"/>
          <w:rFonts w:eastAsiaTheme="majorEastAsia"/>
        </w:rPr>
        <w:t xml:space="preserve"> habe / und </w:t>
      </w:r>
      <w:proofErr w:type="spellStart"/>
      <w:r>
        <w:rPr>
          <w:rStyle w:val="Hervorhebung"/>
          <w:rFonts w:eastAsiaTheme="majorEastAsia"/>
        </w:rPr>
        <w:t>wil</w:t>
      </w:r>
      <w:proofErr w:type="spellEnd"/>
      <w:r>
        <w:rPr>
          <w:rStyle w:val="Hervorhebung"/>
          <w:rFonts w:eastAsiaTheme="majorEastAsia"/>
        </w:rPr>
        <w:t xml:space="preserve"> die </w:t>
      </w:r>
      <w:proofErr w:type="spellStart"/>
      <w:r>
        <w:rPr>
          <w:rStyle w:val="Hervorhebung"/>
          <w:rFonts w:eastAsiaTheme="majorEastAsia"/>
        </w:rPr>
        <w:t>lame</w:t>
      </w:r>
      <w:proofErr w:type="spellEnd"/>
      <w:r>
        <w:rPr>
          <w:rStyle w:val="Hervorhebung"/>
          <w:rFonts w:eastAsiaTheme="majorEastAsia"/>
        </w:rPr>
        <w:t xml:space="preserve"> machen / das sie erben haben </w:t>
      </w:r>
      <w:proofErr w:type="spellStart"/>
      <w:r>
        <w:rPr>
          <w:rStyle w:val="Hervorhebung"/>
          <w:rFonts w:eastAsiaTheme="majorEastAsia"/>
        </w:rPr>
        <w:t>sol</w:t>
      </w:r>
      <w:proofErr w:type="spellEnd"/>
      <w:r>
        <w:rPr>
          <w:rStyle w:val="Hervorhebung"/>
          <w:rFonts w:eastAsiaTheme="majorEastAsia"/>
        </w:rPr>
        <w:t xml:space="preserve"> / und die </w:t>
      </w:r>
      <w:proofErr w:type="spellStart"/>
      <w:r>
        <w:rPr>
          <w:rStyle w:val="Hervorhebung"/>
          <w:rFonts w:eastAsiaTheme="majorEastAsia"/>
        </w:rPr>
        <w:t>verstossene</w:t>
      </w:r>
      <w:proofErr w:type="spellEnd"/>
      <w:r>
        <w:rPr>
          <w:rStyle w:val="Hervorhebung"/>
          <w:rFonts w:eastAsiaTheme="majorEastAsia"/>
        </w:rPr>
        <w:t xml:space="preserve"> zum </w:t>
      </w:r>
      <w:proofErr w:type="spellStart"/>
      <w:r>
        <w:rPr>
          <w:rStyle w:val="Hervorhebung"/>
          <w:rFonts w:eastAsiaTheme="majorEastAsia"/>
        </w:rPr>
        <w:t>grossen</w:t>
      </w:r>
      <w:proofErr w:type="spellEnd"/>
      <w:r>
        <w:rPr>
          <w:rStyle w:val="Hervorhebung"/>
          <w:rFonts w:eastAsiaTheme="majorEastAsia"/>
        </w:rPr>
        <w:t xml:space="preserve"> </w:t>
      </w:r>
      <w:proofErr w:type="spellStart"/>
      <w:r>
        <w:rPr>
          <w:rStyle w:val="Hervorhebung"/>
          <w:rFonts w:eastAsiaTheme="majorEastAsia"/>
        </w:rPr>
        <w:t>volck</w:t>
      </w:r>
      <w:proofErr w:type="spellEnd"/>
      <w:r>
        <w:rPr>
          <w:rStyle w:val="Hervorhebung"/>
          <w:rFonts w:eastAsiaTheme="majorEastAsia"/>
        </w:rPr>
        <w:t xml:space="preserve"> machen / und der Herr wird </w:t>
      </w:r>
      <w:proofErr w:type="spellStart"/>
      <w:r>
        <w:rPr>
          <w:rStyle w:val="Hervorhebung"/>
          <w:rFonts w:eastAsiaTheme="majorEastAsia"/>
        </w:rPr>
        <w:t>Koenig</w:t>
      </w:r>
      <w:proofErr w:type="spellEnd"/>
      <w:r>
        <w:rPr>
          <w:rStyle w:val="Hervorhebung"/>
          <w:rFonts w:eastAsiaTheme="majorEastAsia"/>
        </w:rPr>
        <w:t xml:space="preserve"> </w:t>
      </w:r>
      <w:proofErr w:type="spellStart"/>
      <w:r>
        <w:rPr>
          <w:rStyle w:val="Hervorhebung"/>
          <w:rFonts w:eastAsiaTheme="majorEastAsia"/>
        </w:rPr>
        <w:t>uber</w:t>
      </w:r>
      <w:proofErr w:type="spellEnd"/>
      <w:r>
        <w:rPr>
          <w:rStyle w:val="Hervorhebung"/>
          <w:rFonts w:eastAsiaTheme="majorEastAsia"/>
        </w:rPr>
        <w:t xml:space="preserve"> sie sein </w:t>
      </w:r>
      <w:proofErr w:type="spellStart"/>
      <w:r>
        <w:rPr>
          <w:rStyle w:val="Hervorhebung"/>
          <w:rFonts w:eastAsiaTheme="majorEastAsia"/>
        </w:rPr>
        <w:t>auff</w:t>
      </w:r>
      <w:proofErr w:type="spellEnd"/>
      <w:r>
        <w:rPr>
          <w:rStyle w:val="Hervorhebung"/>
          <w:rFonts w:eastAsiaTheme="majorEastAsia"/>
        </w:rPr>
        <w:t xml:space="preserve"> dem Berge Zion / von nu an bis in </w:t>
      </w:r>
      <w:proofErr w:type="spellStart"/>
      <w:r>
        <w:rPr>
          <w:rStyle w:val="Hervorhebung"/>
          <w:rFonts w:eastAsiaTheme="majorEastAsia"/>
        </w:rPr>
        <w:t>ewickeit</w:t>
      </w:r>
      <w:proofErr w:type="spellEnd"/>
      <w:r>
        <w:rPr>
          <w:rStyle w:val="Hervorhebung"/>
          <w:rFonts w:eastAsiaTheme="majorEastAsia"/>
        </w:rPr>
        <w:t>.</w:t>
      </w:r>
      <w:r>
        <w:t xml:space="preserve"> </w:t>
      </w:r>
    </w:p>
    <w:p w14:paraId="1668BD5D" w14:textId="77777777" w:rsidR="007C3290" w:rsidRDefault="007C3290" w:rsidP="007C3290">
      <w:pPr>
        <w:pStyle w:val="StandardWeb"/>
      </w:pPr>
      <w:r>
        <w:t xml:space="preserve">Aus dieser </w:t>
      </w:r>
      <w:proofErr w:type="spellStart"/>
      <w:r>
        <w:t>weissagunge</w:t>
      </w:r>
      <w:proofErr w:type="spellEnd"/>
      <w:r>
        <w:t xml:space="preserve"> vom Reich CHRISTI last uns sechs </w:t>
      </w:r>
      <w:proofErr w:type="spellStart"/>
      <w:r>
        <w:t>lere</w:t>
      </w:r>
      <w:proofErr w:type="spellEnd"/>
      <w:r>
        <w:t xml:space="preserve"> </w:t>
      </w:r>
      <w:proofErr w:type="spellStart"/>
      <w:r>
        <w:t>schepffen</w:t>
      </w:r>
      <w:proofErr w:type="spellEnd"/>
      <w:r>
        <w:t xml:space="preserve"> und </w:t>
      </w:r>
      <w:proofErr w:type="spellStart"/>
      <w:r>
        <w:t>erzelen</w:t>
      </w:r>
      <w:proofErr w:type="spellEnd"/>
      <w:r>
        <w:t xml:space="preserve">: Erstlich. </w:t>
      </w:r>
    </w:p>
    <w:p w14:paraId="4B354A3D" w14:textId="77777777" w:rsidR="007C3290" w:rsidRDefault="007C3290" w:rsidP="007C3290">
      <w:pPr>
        <w:pStyle w:val="berschrift3"/>
      </w:pPr>
      <w:r>
        <w:t xml:space="preserve">Wenn und wo Christi Reich </w:t>
      </w:r>
      <w:proofErr w:type="spellStart"/>
      <w:r>
        <w:t>auff</w:t>
      </w:r>
      <w:proofErr w:type="spellEnd"/>
      <w:r>
        <w:t xml:space="preserve"> erden </w:t>
      </w:r>
      <w:proofErr w:type="spellStart"/>
      <w:r>
        <w:t>anfahen</w:t>
      </w:r>
      <w:proofErr w:type="spellEnd"/>
      <w:r>
        <w:t xml:space="preserve"> und durchs Evangelion </w:t>
      </w:r>
      <w:proofErr w:type="spellStart"/>
      <w:r>
        <w:t>zunemen</w:t>
      </w:r>
      <w:proofErr w:type="spellEnd"/>
      <w:r>
        <w:t xml:space="preserve"> wird.</w:t>
      </w:r>
    </w:p>
    <w:p w14:paraId="566DDB81" w14:textId="77777777" w:rsidR="007C3290" w:rsidRDefault="007C3290" w:rsidP="007C3290">
      <w:pPr>
        <w:pStyle w:val="StandardWeb"/>
      </w:pPr>
      <w:r>
        <w:t xml:space="preserve">Mit </w:t>
      </w:r>
      <w:proofErr w:type="spellStart"/>
      <w:r>
        <w:t>disen</w:t>
      </w:r>
      <w:proofErr w:type="spellEnd"/>
      <w:r>
        <w:t xml:space="preserve"> </w:t>
      </w:r>
      <w:proofErr w:type="spellStart"/>
      <w:r>
        <w:t>wortten</w:t>
      </w:r>
      <w:proofErr w:type="spellEnd"/>
      <w:r>
        <w:t xml:space="preserve"> (In den letzten tagen) zeiget er an wenn CHRISTI Reich </w:t>
      </w:r>
      <w:proofErr w:type="spellStart"/>
      <w:r>
        <w:t>auff</w:t>
      </w:r>
      <w:proofErr w:type="spellEnd"/>
      <w:r>
        <w:t xml:space="preserve"> erden </w:t>
      </w:r>
      <w:proofErr w:type="spellStart"/>
      <w:r>
        <w:t>anfahen</w:t>
      </w:r>
      <w:proofErr w:type="spellEnd"/>
      <w:r>
        <w:t xml:space="preserve"> werde / </w:t>
      </w:r>
      <w:proofErr w:type="spellStart"/>
      <w:r>
        <w:t>nemlich</w:t>
      </w:r>
      <w:proofErr w:type="spellEnd"/>
      <w:r>
        <w:t xml:space="preserve"> wenn die </w:t>
      </w:r>
      <w:proofErr w:type="spellStart"/>
      <w:r>
        <w:t>weissagunge</w:t>
      </w:r>
      <w:proofErr w:type="spellEnd"/>
      <w:r>
        <w:t xml:space="preserve"> Da. 9. </w:t>
      </w:r>
      <w:proofErr w:type="spellStart"/>
      <w:r>
        <w:t>erfuellet</w:t>
      </w:r>
      <w:proofErr w:type="spellEnd"/>
      <w:r>
        <w:t xml:space="preserve"> wird. Sintemal aber CHRISTUS sein Reich </w:t>
      </w:r>
      <w:proofErr w:type="spellStart"/>
      <w:r>
        <w:t>auff</w:t>
      </w:r>
      <w:proofErr w:type="spellEnd"/>
      <w:r>
        <w:t xml:space="preserve"> erden durchs </w:t>
      </w:r>
      <w:proofErr w:type="spellStart"/>
      <w:r>
        <w:t>Predigampt</w:t>
      </w:r>
      <w:proofErr w:type="spellEnd"/>
      <w:r>
        <w:t xml:space="preserve"> </w:t>
      </w:r>
      <w:proofErr w:type="spellStart"/>
      <w:r>
        <w:t>anfahen</w:t>
      </w:r>
      <w:proofErr w:type="spellEnd"/>
      <w:r>
        <w:t xml:space="preserve"> </w:t>
      </w:r>
      <w:proofErr w:type="spellStart"/>
      <w:r>
        <w:t>wolt</w:t>
      </w:r>
      <w:proofErr w:type="spellEnd"/>
      <w:r>
        <w:t xml:space="preserve"> und </w:t>
      </w:r>
      <w:proofErr w:type="spellStart"/>
      <w:r>
        <w:t>must</w:t>
      </w:r>
      <w:proofErr w:type="spellEnd"/>
      <w:r>
        <w:t xml:space="preserve"> an einem gewissen </w:t>
      </w:r>
      <w:proofErr w:type="spellStart"/>
      <w:r>
        <w:t>ort</w:t>
      </w:r>
      <w:proofErr w:type="spellEnd"/>
      <w:r>
        <w:t xml:space="preserve"> / so weissaget er und spricht </w:t>
      </w:r>
      <w:proofErr w:type="spellStart"/>
      <w:r>
        <w:t>derselb</w:t>
      </w:r>
      <w:proofErr w:type="spellEnd"/>
      <w:r>
        <w:t xml:space="preserve"> </w:t>
      </w:r>
      <w:proofErr w:type="spellStart"/>
      <w:r>
        <w:t>ort</w:t>
      </w:r>
      <w:proofErr w:type="spellEnd"/>
      <w:r>
        <w:t xml:space="preserve"> werde sein der Berg Zion: Wie </w:t>
      </w:r>
      <w:proofErr w:type="spellStart"/>
      <w:r>
        <w:t>Psal</w:t>
      </w:r>
      <w:proofErr w:type="spellEnd"/>
      <w:r>
        <w:t xml:space="preserve">. 110. auch derhalben spricht / Der Herr wird das Zepter deines Reichs senden aus Zion. Durch den Berg aber da des </w:t>
      </w:r>
      <w:proofErr w:type="spellStart"/>
      <w:r>
        <w:t>Hern</w:t>
      </w:r>
      <w:proofErr w:type="spellEnd"/>
      <w:r>
        <w:t xml:space="preserve"> Haus stehet ist hie die Christenheit </w:t>
      </w:r>
      <w:proofErr w:type="spellStart"/>
      <w:r>
        <w:t>zuverstehen</w:t>
      </w:r>
      <w:proofErr w:type="spellEnd"/>
      <w:r>
        <w:t xml:space="preserve">: Daraus </w:t>
      </w:r>
      <w:proofErr w:type="spellStart"/>
      <w:r>
        <w:t>zuvernemen</w:t>
      </w:r>
      <w:proofErr w:type="spellEnd"/>
      <w:r>
        <w:t xml:space="preserve"> / das diese </w:t>
      </w:r>
      <w:proofErr w:type="spellStart"/>
      <w:r>
        <w:t>wortt</w:t>
      </w:r>
      <w:proofErr w:type="spellEnd"/>
      <w:r>
        <w:t xml:space="preserve"> (</w:t>
      </w:r>
      <w:proofErr w:type="spellStart"/>
      <w:r>
        <w:t>gewis</w:t>
      </w:r>
      <w:proofErr w:type="spellEnd"/>
      <w:r>
        <w:t xml:space="preserve"> sein </w:t>
      </w:r>
      <w:proofErr w:type="spellStart"/>
      <w:r>
        <w:t>hoeher</w:t>
      </w:r>
      <w:proofErr w:type="spellEnd"/>
      <w:r>
        <w:t xml:space="preserve"> denn alle berge und </w:t>
      </w:r>
      <w:proofErr w:type="spellStart"/>
      <w:r>
        <w:t>uber</w:t>
      </w:r>
      <w:proofErr w:type="spellEnd"/>
      <w:r>
        <w:t xml:space="preserve"> alle </w:t>
      </w:r>
      <w:proofErr w:type="spellStart"/>
      <w:r>
        <w:t>huegel</w:t>
      </w:r>
      <w:proofErr w:type="spellEnd"/>
      <w:r>
        <w:t xml:space="preserve"> erhaben sein) nicht </w:t>
      </w:r>
      <w:proofErr w:type="spellStart"/>
      <w:r>
        <w:t>leiplich</w:t>
      </w:r>
      <w:proofErr w:type="spellEnd"/>
      <w:r>
        <w:t xml:space="preserve"> zu verstehen seien (weil der </w:t>
      </w:r>
      <w:proofErr w:type="spellStart"/>
      <w:r>
        <w:t>widergebawet</w:t>
      </w:r>
      <w:proofErr w:type="spellEnd"/>
      <w:r>
        <w:t xml:space="preserve"> Tempel kleiner war denn der vorige / wie I. Es. 3. schreibet) sondern geistlich vom Evangelio welches mit erst </w:t>
      </w:r>
      <w:proofErr w:type="spellStart"/>
      <w:r>
        <w:t>auffem</w:t>
      </w:r>
      <w:proofErr w:type="spellEnd"/>
      <w:r>
        <w:t xml:space="preserve"> berge Zion </w:t>
      </w:r>
      <w:proofErr w:type="spellStart"/>
      <w:r>
        <w:t>geprediget</w:t>
      </w:r>
      <w:proofErr w:type="spellEnd"/>
      <w:r>
        <w:t xml:space="preserve"> die Christliche Kirchen </w:t>
      </w:r>
      <w:proofErr w:type="spellStart"/>
      <w:r>
        <w:t>daselbs</w:t>
      </w:r>
      <w:proofErr w:type="spellEnd"/>
      <w:r>
        <w:t xml:space="preserve"> angerichtet hat / und eine gewisse </w:t>
      </w:r>
      <w:proofErr w:type="spellStart"/>
      <w:r>
        <w:t>lere</w:t>
      </w:r>
      <w:proofErr w:type="spellEnd"/>
      <w:r>
        <w:t xml:space="preserve"> ist die </w:t>
      </w:r>
      <w:proofErr w:type="spellStart"/>
      <w:r>
        <w:t>gewislich</w:t>
      </w:r>
      <w:proofErr w:type="spellEnd"/>
      <w:r>
        <w:t xml:space="preserve"> alle </w:t>
      </w:r>
      <w:proofErr w:type="spellStart"/>
      <w:r>
        <w:t>glewbigen</w:t>
      </w:r>
      <w:proofErr w:type="spellEnd"/>
      <w:r>
        <w:t xml:space="preserve"> seligmacht: als Tit. I. Paulus auch </w:t>
      </w:r>
      <w:proofErr w:type="spellStart"/>
      <w:r>
        <w:t>wil</w:t>
      </w:r>
      <w:proofErr w:type="spellEnd"/>
      <w:r>
        <w:t xml:space="preserve"> haben das ein Bischoff solle </w:t>
      </w:r>
      <w:proofErr w:type="spellStart"/>
      <w:r>
        <w:t>koennen</w:t>
      </w:r>
      <w:proofErr w:type="spellEnd"/>
      <w:r>
        <w:t xml:space="preserve"> </w:t>
      </w:r>
      <w:proofErr w:type="spellStart"/>
      <w:r>
        <w:t>leren</w:t>
      </w:r>
      <w:proofErr w:type="spellEnd"/>
      <w:r>
        <w:t xml:space="preserve"> und halten ob dem gewissen </w:t>
      </w:r>
      <w:proofErr w:type="spellStart"/>
      <w:r>
        <w:t>wortt</w:t>
      </w:r>
      <w:proofErr w:type="spellEnd"/>
      <w:r>
        <w:t xml:space="preserve">.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(In den letzten tagen wird der Berg </w:t>
      </w:r>
      <w:proofErr w:type="spellStart"/>
      <w:r>
        <w:t>darauff</w:t>
      </w:r>
      <w:proofErr w:type="spellEnd"/>
      <w:r>
        <w:t xml:space="preserve"> des </w:t>
      </w:r>
      <w:proofErr w:type="spellStart"/>
      <w:r>
        <w:t>Hern</w:t>
      </w:r>
      <w:proofErr w:type="spellEnd"/>
      <w:r>
        <w:t xml:space="preserve"> haus stehet </w:t>
      </w:r>
      <w:proofErr w:type="spellStart"/>
      <w:r>
        <w:t>gewis</w:t>
      </w:r>
      <w:proofErr w:type="spellEnd"/>
      <w:r>
        <w:t xml:space="preserve"> sein </w:t>
      </w:r>
      <w:proofErr w:type="spellStart"/>
      <w:r>
        <w:t>hoeher</w:t>
      </w:r>
      <w:proofErr w:type="spellEnd"/>
      <w:r>
        <w:t xml:space="preserve"> denn alle berge und </w:t>
      </w:r>
      <w:proofErr w:type="spellStart"/>
      <w:r>
        <w:t>uber</w:t>
      </w:r>
      <w:proofErr w:type="spellEnd"/>
      <w:r>
        <w:t xml:space="preserve"> die </w:t>
      </w:r>
      <w:proofErr w:type="spellStart"/>
      <w:r>
        <w:t>huegel</w:t>
      </w:r>
      <w:proofErr w:type="spellEnd"/>
      <w:r>
        <w:t xml:space="preserve"> erhaben sein) weissagen das nach der Babylonischen </w:t>
      </w:r>
      <w:proofErr w:type="spellStart"/>
      <w:r>
        <w:t>gefengnis</w:t>
      </w:r>
      <w:proofErr w:type="spellEnd"/>
      <w:r>
        <w:t xml:space="preserve"> zur zeit Da. 9. </w:t>
      </w:r>
      <w:proofErr w:type="spellStart"/>
      <w:r>
        <w:t>bestimpt</w:t>
      </w:r>
      <w:proofErr w:type="spellEnd"/>
      <w:r>
        <w:t xml:space="preserve"> zu Jerusalem </w:t>
      </w:r>
      <w:proofErr w:type="spellStart"/>
      <w:r>
        <w:t>auff</w:t>
      </w:r>
      <w:proofErr w:type="spellEnd"/>
      <w:r>
        <w:t xml:space="preserve"> den Berg Zion </w:t>
      </w:r>
      <w:proofErr w:type="spellStart"/>
      <w:r>
        <w:t>erbawet</w:t>
      </w:r>
      <w:proofErr w:type="spellEnd"/>
      <w:r>
        <w:t xml:space="preserve"> das Evangelion die Christenheit </w:t>
      </w:r>
      <w:proofErr w:type="spellStart"/>
      <w:r>
        <w:t>anfahen</w:t>
      </w:r>
      <w:proofErr w:type="spellEnd"/>
      <w:r>
        <w:t xml:space="preserve"> werde: welches solch ein </w:t>
      </w:r>
      <w:proofErr w:type="spellStart"/>
      <w:r>
        <w:t>gewis</w:t>
      </w:r>
      <w:proofErr w:type="spellEnd"/>
      <w:r>
        <w:t xml:space="preserve"> und </w:t>
      </w:r>
      <w:proofErr w:type="spellStart"/>
      <w:r>
        <w:t>mechtig</w:t>
      </w:r>
      <w:proofErr w:type="spellEnd"/>
      <w:r>
        <w:t xml:space="preserve"> </w:t>
      </w:r>
      <w:proofErr w:type="spellStart"/>
      <w:r>
        <w:t>wortt</w:t>
      </w:r>
      <w:proofErr w:type="spellEnd"/>
      <w:r>
        <w:t xml:space="preserve"> gerecht und selig zumachen alle </w:t>
      </w:r>
      <w:proofErr w:type="spellStart"/>
      <w:r>
        <w:t>glewbigen</w:t>
      </w:r>
      <w:proofErr w:type="spellEnd"/>
      <w:r>
        <w:t xml:space="preserve"> sein wird / das die </w:t>
      </w:r>
      <w:proofErr w:type="spellStart"/>
      <w:r>
        <w:t>hellischen</w:t>
      </w:r>
      <w:proofErr w:type="spellEnd"/>
      <w:r>
        <w:t xml:space="preserve"> </w:t>
      </w:r>
      <w:proofErr w:type="spellStart"/>
      <w:r>
        <w:t>pfortten</w:t>
      </w:r>
      <w:proofErr w:type="spellEnd"/>
      <w:r>
        <w:t xml:space="preserve"> nichts dawider </w:t>
      </w:r>
      <w:proofErr w:type="spellStart"/>
      <w:r>
        <w:t>vermuegen</w:t>
      </w:r>
      <w:proofErr w:type="spellEnd"/>
      <w:r>
        <w:t xml:space="preserve"> sollen / als CHRISTUS Matth. 16. zeuget.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(In den letzten tagen wird des </w:t>
      </w:r>
      <w:proofErr w:type="spellStart"/>
      <w:r>
        <w:t>Hern</w:t>
      </w:r>
      <w:proofErr w:type="spellEnd"/>
      <w:r>
        <w:t xml:space="preserve"> Berg </w:t>
      </w:r>
      <w:proofErr w:type="spellStart"/>
      <w:r>
        <w:t>darauff</w:t>
      </w:r>
      <w:proofErr w:type="spellEnd"/>
      <w:r>
        <w:t xml:space="preserve"> des </w:t>
      </w:r>
      <w:proofErr w:type="spellStart"/>
      <w:r>
        <w:t>Hern</w:t>
      </w:r>
      <w:proofErr w:type="spellEnd"/>
      <w:r>
        <w:t xml:space="preserve"> Haus stehet </w:t>
      </w:r>
      <w:proofErr w:type="spellStart"/>
      <w:r>
        <w:t>gewis</w:t>
      </w:r>
      <w:proofErr w:type="spellEnd"/>
      <w:r>
        <w:t xml:space="preserve"> sein </w:t>
      </w:r>
      <w:proofErr w:type="spellStart"/>
      <w:r>
        <w:t>hoeher</w:t>
      </w:r>
      <w:proofErr w:type="spellEnd"/>
      <w:r>
        <w:t xml:space="preserve"> denn alle Berge und </w:t>
      </w:r>
      <w:proofErr w:type="spellStart"/>
      <w:r>
        <w:t>uber</w:t>
      </w:r>
      <w:proofErr w:type="spellEnd"/>
      <w:r>
        <w:t xml:space="preserve"> die </w:t>
      </w:r>
      <w:proofErr w:type="spellStart"/>
      <w:r>
        <w:t>huegel</w:t>
      </w:r>
      <w:proofErr w:type="spellEnd"/>
      <w:r>
        <w:t xml:space="preserve"> erhaben sein) nicht alleine weissagen das in der zeit Da. 9. </w:t>
      </w:r>
      <w:proofErr w:type="spellStart"/>
      <w:r>
        <w:t>bestimpt</w:t>
      </w:r>
      <w:proofErr w:type="spellEnd"/>
      <w:r>
        <w:t xml:space="preserve"> die Christenheit zu Jerusalem durchs Evangelion </w:t>
      </w:r>
      <w:proofErr w:type="spellStart"/>
      <w:r>
        <w:t>anfahen</w:t>
      </w:r>
      <w:proofErr w:type="spellEnd"/>
      <w:r>
        <w:t xml:space="preserve"> und </w:t>
      </w:r>
      <w:proofErr w:type="spellStart"/>
      <w:r>
        <w:t>zunemen</w:t>
      </w:r>
      <w:proofErr w:type="spellEnd"/>
      <w:r>
        <w:t xml:space="preserve"> werde / sondern auch zeugen das keine </w:t>
      </w:r>
      <w:proofErr w:type="spellStart"/>
      <w:r>
        <w:t>lere</w:t>
      </w:r>
      <w:proofErr w:type="spellEnd"/>
      <w:r>
        <w:t xml:space="preserve"> </w:t>
      </w:r>
      <w:proofErr w:type="spellStart"/>
      <w:r>
        <w:t>gewis</w:t>
      </w:r>
      <w:proofErr w:type="spellEnd"/>
      <w:r>
        <w:t xml:space="preserve"> </w:t>
      </w:r>
      <w:proofErr w:type="spellStart"/>
      <w:r>
        <w:t>seie</w:t>
      </w:r>
      <w:proofErr w:type="spellEnd"/>
      <w:r>
        <w:t xml:space="preserve"> denn das Evangelion und das </w:t>
      </w:r>
      <w:proofErr w:type="spellStart"/>
      <w:r>
        <w:t>ausser</w:t>
      </w:r>
      <w:proofErr w:type="spellEnd"/>
      <w:r>
        <w:t xml:space="preserve"> der Christenheit kein heil </w:t>
      </w:r>
      <w:proofErr w:type="spellStart"/>
      <w:r>
        <w:t>seie</w:t>
      </w:r>
      <w:proofErr w:type="spellEnd"/>
      <w:r>
        <w:t xml:space="preserve">. Nu </w:t>
      </w:r>
    </w:p>
    <w:p w14:paraId="4F8AB96E" w14:textId="77777777" w:rsidR="007C3290" w:rsidRDefault="007C3290" w:rsidP="007C3290">
      <w:pPr>
        <w:pStyle w:val="berschrift3"/>
      </w:pPr>
      <w:r>
        <w:t xml:space="preserve">Wie alle </w:t>
      </w:r>
      <w:proofErr w:type="spellStart"/>
      <w:r>
        <w:t>welt</w:t>
      </w:r>
      <w:proofErr w:type="spellEnd"/>
      <w:r>
        <w:t xml:space="preserve"> zu der predigt des Evangelii Christi </w:t>
      </w:r>
      <w:proofErr w:type="spellStart"/>
      <w:r>
        <w:t>lauffen</w:t>
      </w:r>
      <w:proofErr w:type="spellEnd"/>
      <w:r>
        <w:t xml:space="preserve"> wird zulernen wie man ins </w:t>
      </w:r>
      <w:proofErr w:type="spellStart"/>
      <w:r>
        <w:t>Himelreich</w:t>
      </w:r>
      <w:proofErr w:type="spellEnd"/>
      <w:r>
        <w:t xml:space="preserve"> </w:t>
      </w:r>
      <w:proofErr w:type="spellStart"/>
      <w:r>
        <w:t>kome</w:t>
      </w:r>
      <w:proofErr w:type="spellEnd"/>
      <w:r>
        <w:t>.</w:t>
      </w:r>
    </w:p>
    <w:p w14:paraId="17F89B70" w14:textId="77777777" w:rsidR="007C3290" w:rsidRDefault="007C3290" w:rsidP="007C3290">
      <w:pPr>
        <w:pStyle w:val="StandardWeb"/>
      </w:pPr>
      <w:r>
        <w:t xml:space="preserve">Mit </w:t>
      </w:r>
      <w:proofErr w:type="spellStart"/>
      <w:r>
        <w:t>disen</w:t>
      </w:r>
      <w:proofErr w:type="spellEnd"/>
      <w:r>
        <w:t xml:space="preserve"> </w:t>
      </w:r>
      <w:proofErr w:type="spellStart"/>
      <w:r>
        <w:t>wortten</w:t>
      </w:r>
      <w:proofErr w:type="spellEnd"/>
      <w:r>
        <w:t xml:space="preserve"> (und die </w:t>
      </w:r>
      <w:proofErr w:type="spellStart"/>
      <w:r>
        <w:t>Voelcker</w:t>
      </w:r>
      <w:proofErr w:type="spellEnd"/>
      <w:r>
        <w:t xml:space="preserve"> werden dazu </w:t>
      </w:r>
      <w:proofErr w:type="spellStart"/>
      <w:r>
        <w:t>lauffen</w:t>
      </w:r>
      <w:proofErr w:type="spellEnd"/>
      <w:r>
        <w:t xml:space="preserve">) scheidet er CHRISTI Reich das Evangelische </w:t>
      </w:r>
      <w:proofErr w:type="spellStart"/>
      <w:r>
        <w:t>Predigampt</w:t>
      </w:r>
      <w:proofErr w:type="spellEnd"/>
      <w:r>
        <w:t xml:space="preserve"> vom Gesetz Mosi und dieser </w:t>
      </w:r>
      <w:proofErr w:type="spellStart"/>
      <w:r>
        <w:t>welt</w:t>
      </w:r>
      <w:proofErr w:type="spellEnd"/>
      <w:r>
        <w:t xml:space="preserve"> Reich. Denn da Mose das </w:t>
      </w:r>
      <w:proofErr w:type="spellStart"/>
      <w:r>
        <w:t>GESetz</w:t>
      </w:r>
      <w:proofErr w:type="spellEnd"/>
      <w:r>
        <w:t xml:space="preserve"> predigt </w:t>
      </w:r>
      <w:proofErr w:type="spellStart"/>
      <w:r>
        <w:t>lieffen</w:t>
      </w:r>
      <w:proofErr w:type="spellEnd"/>
      <w:r>
        <w:t xml:space="preserve"> die Juden von im Ex. 20. Da aber CHRISTUS prediget </w:t>
      </w:r>
      <w:proofErr w:type="spellStart"/>
      <w:r>
        <w:t>lieff</w:t>
      </w:r>
      <w:proofErr w:type="spellEnd"/>
      <w:r>
        <w:t xml:space="preserve"> </w:t>
      </w:r>
      <w:proofErr w:type="spellStart"/>
      <w:r>
        <w:t>iderman</w:t>
      </w:r>
      <w:proofErr w:type="spellEnd"/>
      <w:r>
        <w:t xml:space="preserve"> zu: und die Apostel sprachen zu CHRISTO Matth. 17. Hie ist gut </w:t>
      </w:r>
      <w:proofErr w:type="spellStart"/>
      <w:r>
        <w:t>wonen</w:t>
      </w:r>
      <w:proofErr w:type="spellEnd"/>
      <w:r>
        <w:t xml:space="preserve">. </w:t>
      </w:r>
      <w:proofErr w:type="spellStart"/>
      <w:r>
        <w:t>Diser</w:t>
      </w:r>
      <w:proofErr w:type="spellEnd"/>
      <w:r>
        <w:t xml:space="preserve"> </w:t>
      </w:r>
      <w:proofErr w:type="spellStart"/>
      <w:r>
        <w:t>welt</w:t>
      </w:r>
      <w:proofErr w:type="spellEnd"/>
      <w:r>
        <w:t xml:space="preserve"> Reich </w:t>
      </w:r>
      <w:proofErr w:type="spellStart"/>
      <w:r>
        <w:t>mus</w:t>
      </w:r>
      <w:proofErr w:type="spellEnd"/>
      <w:r>
        <w:t xml:space="preserve"> die </w:t>
      </w:r>
      <w:proofErr w:type="spellStart"/>
      <w:r>
        <w:t>leutte</w:t>
      </w:r>
      <w:proofErr w:type="spellEnd"/>
      <w:r>
        <w:t xml:space="preserve"> zwingen </w:t>
      </w:r>
      <w:proofErr w:type="spellStart"/>
      <w:r>
        <w:t>from</w:t>
      </w:r>
      <w:proofErr w:type="spellEnd"/>
      <w:r>
        <w:t xml:space="preserve"> zu sein / wie Paulus Ro. 13. </w:t>
      </w:r>
      <w:proofErr w:type="spellStart"/>
      <w:r>
        <w:t>Wiltu</w:t>
      </w:r>
      <w:proofErr w:type="spellEnd"/>
      <w:r>
        <w:t xml:space="preserve"> nicht </w:t>
      </w:r>
      <w:proofErr w:type="spellStart"/>
      <w:r>
        <w:t>from</w:t>
      </w:r>
      <w:proofErr w:type="spellEnd"/>
      <w:r>
        <w:t xml:space="preserve"> sein so </w:t>
      </w:r>
      <w:proofErr w:type="spellStart"/>
      <w:r>
        <w:t>fuerchte</w:t>
      </w:r>
      <w:proofErr w:type="spellEnd"/>
      <w:r>
        <w:t xml:space="preserve"> dich. Wenn aber die </w:t>
      </w:r>
      <w:proofErr w:type="spellStart"/>
      <w:r>
        <w:t>leutte</w:t>
      </w:r>
      <w:proofErr w:type="spellEnd"/>
      <w:r>
        <w:t xml:space="preserve"> Gottes Evangelion </w:t>
      </w:r>
      <w:proofErr w:type="spellStart"/>
      <w:r>
        <w:t>hoeren</w:t>
      </w:r>
      <w:proofErr w:type="spellEnd"/>
      <w:r>
        <w:t xml:space="preserve"> und </w:t>
      </w:r>
      <w:proofErr w:type="spellStart"/>
      <w:r>
        <w:t>glewben</w:t>
      </w:r>
      <w:proofErr w:type="spellEnd"/>
      <w:r>
        <w:t xml:space="preserve"> / werden sie durch den heiligen Geist willig </w:t>
      </w:r>
      <w:proofErr w:type="spellStart"/>
      <w:r>
        <w:t>zuthun</w:t>
      </w:r>
      <w:proofErr w:type="spellEnd"/>
      <w:r>
        <w:t xml:space="preserve"> und leiden </w:t>
      </w:r>
      <w:proofErr w:type="spellStart"/>
      <w:r>
        <w:t>umb</w:t>
      </w:r>
      <w:proofErr w:type="spellEnd"/>
      <w:r>
        <w:t xml:space="preserve"> CHRISTI willen alles: Wie </w:t>
      </w:r>
      <w:proofErr w:type="spellStart"/>
      <w:r>
        <w:t>Psal</w:t>
      </w:r>
      <w:proofErr w:type="spellEnd"/>
      <w:r>
        <w:t xml:space="preserve">. 110. zeuget / Dein </w:t>
      </w:r>
      <w:proofErr w:type="spellStart"/>
      <w:r>
        <w:t>volck</w:t>
      </w:r>
      <w:proofErr w:type="spellEnd"/>
      <w:r>
        <w:t xml:space="preserve"> wird willig sein.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(und die </w:t>
      </w:r>
      <w:proofErr w:type="spellStart"/>
      <w:r>
        <w:t>voelcker</w:t>
      </w:r>
      <w:proofErr w:type="spellEnd"/>
      <w:r>
        <w:t xml:space="preserve"> werden dazu </w:t>
      </w:r>
      <w:proofErr w:type="spellStart"/>
      <w:r>
        <w:t>lauffen</w:t>
      </w:r>
      <w:proofErr w:type="spellEnd"/>
      <w:r>
        <w:t xml:space="preserve">) weissagen / gleich wie die </w:t>
      </w:r>
      <w:proofErr w:type="spellStart"/>
      <w:r>
        <w:t>wasser</w:t>
      </w:r>
      <w:proofErr w:type="spellEnd"/>
      <w:r>
        <w:t xml:space="preserve"> </w:t>
      </w:r>
      <w:proofErr w:type="spellStart"/>
      <w:r>
        <w:t>Bergein</w:t>
      </w:r>
      <w:proofErr w:type="spellEnd"/>
      <w:r>
        <w:t xml:space="preserve"> und gen </w:t>
      </w:r>
      <w:proofErr w:type="spellStart"/>
      <w:r>
        <w:t>tal</w:t>
      </w:r>
      <w:proofErr w:type="spellEnd"/>
      <w:r>
        <w:t xml:space="preserve"> von </w:t>
      </w:r>
      <w:proofErr w:type="spellStart"/>
      <w:r>
        <w:t>natur</w:t>
      </w:r>
      <w:proofErr w:type="spellEnd"/>
      <w:r>
        <w:t xml:space="preserve"> </w:t>
      </w:r>
      <w:proofErr w:type="spellStart"/>
      <w:r>
        <w:t>fliessen</w:t>
      </w:r>
      <w:proofErr w:type="spellEnd"/>
      <w:r>
        <w:t xml:space="preserve"> </w:t>
      </w:r>
      <w:proofErr w:type="spellStart"/>
      <w:r>
        <w:t>unverhindert</w:t>
      </w:r>
      <w:proofErr w:type="spellEnd"/>
      <w:r>
        <w:t xml:space="preserve"> / also werden die </w:t>
      </w:r>
      <w:proofErr w:type="spellStart"/>
      <w:r>
        <w:t>leute</w:t>
      </w:r>
      <w:proofErr w:type="spellEnd"/>
      <w:r>
        <w:t xml:space="preserve"> gewaltiglich zur predigt des Evangelii dringen und sich von niemand hindern lassen. Desgleichen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(und viel Heiden werden gehen) weissagen / das die Heiden </w:t>
      </w:r>
      <w:proofErr w:type="spellStart"/>
      <w:r>
        <w:t>williglich</w:t>
      </w:r>
      <w:proofErr w:type="spellEnd"/>
      <w:r>
        <w:t xml:space="preserve"> zum Evangelio sich thun werden / so viel </w:t>
      </w:r>
      <w:proofErr w:type="spellStart"/>
      <w:r>
        <w:t>ir</w:t>
      </w:r>
      <w:proofErr w:type="spellEnd"/>
      <w:r>
        <w:t xml:space="preserve"> die </w:t>
      </w:r>
      <w:proofErr w:type="spellStart"/>
      <w:r>
        <w:t>suende</w:t>
      </w:r>
      <w:proofErr w:type="spellEnd"/>
      <w:r>
        <w:t xml:space="preserve"> </w:t>
      </w:r>
      <w:proofErr w:type="spellStart"/>
      <w:r>
        <w:t>fuelen</w:t>
      </w:r>
      <w:proofErr w:type="spellEnd"/>
      <w:r>
        <w:t xml:space="preserve"> und Gottes </w:t>
      </w:r>
      <w:proofErr w:type="spellStart"/>
      <w:r>
        <w:t>zorn</w:t>
      </w:r>
      <w:proofErr w:type="spellEnd"/>
      <w:r>
        <w:t xml:space="preserve"> </w:t>
      </w:r>
      <w:proofErr w:type="spellStart"/>
      <w:r>
        <w:t>fuerchten</w:t>
      </w:r>
      <w:proofErr w:type="spellEnd"/>
      <w:r>
        <w:t xml:space="preserve"> / und nicht davon streichen / als die Juden von der Gesetzpredigt Mosi Ex. 20. Hieher </w:t>
      </w:r>
      <w:proofErr w:type="spellStart"/>
      <w:r>
        <w:t>gehoeren</w:t>
      </w:r>
      <w:proofErr w:type="spellEnd"/>
      <w:r>
        <w:t xml:space="preserve"> alle Gottes </w:t>
      </w:r>
      <w:proofErr w:type="spellStart"/>
      <w:r>
        <w:t>verheissunge</w:t>
      </w:r>
      <w:proofErr w:type="spellEnd"/>
      <w:r>
        <w:t xml:space="preserve"> vom </w:t>
      </w:r>
      <w:proofErr w:type="spellStart"/>
      <w:r>
        <w:t>beruffe</w:t>
      </w:r>
      <w:proofErr w:type="spellEnd"/>
      <w:r>
        <w:t xml:space="preserve"> der Heiden. Daraus </w:t>
      </w:r>
      <w:proofErr w:type="spellStart"/>
      <w:r>
        <w:t>wolzuverstehen</w:t>
      </w:r>
      <w:proofErr w:type="spellEnd"/>
      <w:r>
        <w:t xml:space="preserve"> / das er mit </w:t>
      </w:r>
      <w:proofErr w:type="spellStart"/>
      <w:r>
        <w:t>disen</w:t>
      </w:r>
      <w:proofErr w:type="spellEnd"/>
      <w:r>
        <w:t xml:space="preserve"> </w:t>
      </w:r>
      <w:proofErr w:type="spellStart"/>
      <w:r>
        <w:t>wortten</w:t>
      </w:r>
      <w:proofErr w:type="spellEnd"/>
      <w:r>
        <w:t xml:space="preserve"> (und sagen / </w:t>
      </w:r>
      <w:proofErr w:type="spellStart"/>
      <w:r>
        <w:t>Kompt</w:t>
      </w:r>
      <w:proofErr w:type="spellEnd"/>
      <w:r>
        <w:t xml:space="preserve"> last uns </w:t>
      </w:r>
      <w:proofErr w:type="spellStart"/>
      <w:r>
        <w:t>hinauff</w:t>
      </w:r>
      <w:proofErr w:type="spellEnd"/>
      <w:r>
        <w:t xml:space="preserve"> zum berge des </w:t>
      </w:r>
      <w:proofErr w:type="spellStart"/>
      <w:r>
        <w:t>Hern</w:t>
      </w:r>
      <w:proofErr w:type="spellEnd"/>
      <w:r>
        <w:t xml:space="preserve"> gehen und zum hause des Gottes Jacob / das er uns </w:t>
      </w:r>
      <w:proofErr w:type="spellStart"/>
      <w:r>
        <w:t>lere</w:t>
      </w:r>
      <w:proofErr w:type="spellEnd"/>
      <w:r>
        <w:t xml:space="preserve"> seine </w:t>
      </w:r>
      <w:proofErr w:type="spellStart"/>
      <w:r>
        <w:t>wege</w:t>
      </w:r>
      <w:proofErr w:type="spellEnd"/>
      <w:r>
        <w:t xml:space="preserve"> und wir </w:t>
      </w:r>
      <w:proofErr w:type="spellStart"/>
      <w:r>
        <w:t>auff</w:t>
      </w:r>
      <w:proofErr w:type="spellEnd"/>
      <w:r>
        <w:t xml:space="preserve"> seiner </w:t>
      </w:r>
      <w:proofErr w:type="spellStart"/>
      <w:r>
        <w:t>strasse</w:t>
      </w:r>
      <w:proofErr w:type="spellEnd"/>
      <w:r>
        <w:t xml:space="preserve"> wandeln) das </w:t>
      </w:r>
      <w:proofErr w:type="spellStart"/>
      <w:r>
        <w:t>regiment</w:t>
      </w:r>
      <w:proofErr w:type="spellEnd"/>
      <w:r>
        <w:t xml:space="preserve"> Mosi </w:t>
      </w:r>
      <w:proofErr w:type="spellStart"/>
      <w:r>
        <w:t>auffhebe</w:t>
      </w:r>
      <w:proofErr w:type="spellEnd"/>
      <w:r>
        <w:t xml:space="preserve"> und CHRISTI Reich das Evangelische </w:t>
      </w:r>
      <w:proofErr w:type="spellStart"/>
      <w:r>
        <w:t>Predigampt</w:t>
      </w:r>
      <w:proofErr w:type="spellEnd"/>
      <w:r>
        <w:t xml:space="preserve"> </w:t>
      </w:r>
      <w:proofErr w:type="spellStart"/>
      <w:r>
        <w:t>stiffte</w:t>
      </w:r>
      <w:proofErr w:type="spellEnd"/>
      <w:r>
        <w:t xml:space="preserve"> / als </w:t>
      </w:r>
      <w:proofErr w:type="spellStart"/>
      <w:r>
        <w:t>wolt</w:t>
      </w:r>
      <w:proofErr w:type="spellEnd"/>
      <w:r>
        <w:t xml:space="preserve"> er sagen / </w:t>
      </w:r>
      <w:proofErr w:type="spellStart"/>
      <w:r>
        <w:t>Ir</w:t>
      </w:r>
      <w:proofErr w:type="spellEnd"/>
      <w:r>
        <w:t xml:space="preserve"> Juden </w:t>
      </w:r>
      <w:proofErr w:type="spellStart"/>
      <w:r>
        <w:t>laufft</w:t>
      </w:r>
      <w:proofErr w:type="spellEnd"/>
      <w:r>
        <w:t xml:space="preserve"> alle </w:t>
      </w:r>
      <w:proofErr w:type="spellStart"/>
      <w:r>
        <w:t>jare</w:t>
      </w:r>
      <w:proofErr w:type="spellEnd"/>
      <w:r>
        <w:t xml:space="preserve"> gen Jerusalem </w:t>
      </w:r>
      <w:proofErr w:type="spellStart"/>
      <w:r>
        <w:t>zuthun</w:t>
      </w:r>
      <w:proofErr w:type="spellEnd"/>
      <w:r>
        <w:t xml:space="preserve"> gezwungen </w:t>
      </w:r>
      <w:proofErr w:type="spellStart"/>
      <w:r>
        <w:t>Opffer</w:t>
      </w:r>
      <w:proofErr w:type="spellEnd"/>
      <w:r>
        <w:t xml:space="preserve"> und </w:t>
      </w:r>
      <w:proofErr w:type="spellStart"/>
      <w:r>
        <w:t>zuhoeren</w:t>
      </w:r>
      <w:proofErr w:type="spellEnd"/>
      <w:r>
        <w:t xml:space="preserve"> die Leviten und Priester vom </w:t>
      </w:r>
      <w:proofErr w:type="spellStart"/>
      <w:r>
        <w:t>kuenfftigen</w:t>
      </w:r>
      <w:proofErr w:type="spellEnd"/>
      <w:r>
        <w:t xml:space="preserve"> Messiah / in den letzten </w:t>
      </w:r>
      <w:proofErr w:type="spellStart"/>
      <w:r>
        <w:t>zeiten</w:t>
      </w:r>
      <w:proofErr w:type="spellEnd"/>
      <w:r>
        <w:t xml:space="preserve"> aber werden auch die Heiden ungezwungen zum </w:t>
      </w:r>
      <w:proofErr w:type="spellStart"/>
      <w:r>
        <w:t>Hern</w:t>
      </w:r>
      <w:proofErr w:type="spellEnd"/>
      <w:r>
        <w:t xml:space="preserve"> CHRISTO und seinen Aposteln </w:t>
      </w:r>
      <w:proofErr w:type="spellStart"/>
      <w:r>
        <w:t>lauffen</w:t>
      </w:r>
      <w:proofErr w:type="spellEnd"/>
      <w:r>
        <w:t xml:space="preserve"> zulernen wie sie </w:t>
      </w:r>
      <w:proofErr w:type="spellStart"/>
      <w:r>
        <w:t>buessen</w:t>
      </w:r>
      <w:proofErr w:type="spellEnd"/>
      <w:r>
        <w:t xml:space="preserve"> nach dem Gesetz und </w:t>
      </w:r>
      <w:proofErr w:type="spellStart"/>
      <w:r>
        <w:t>glewben</w:t>
      </w:r>
      <w:proofErr w:type="spellEnd"/>
      <w:r>
        <w:t xml:space="preserve"> sollen nach dem Evangelio </w:t>
      </w:r>
      <w:proofErr w:type="spellStart"/>
      <w:r>
        <w:t>zuvergebung</w:t>
      </w:r>
      <w:proofErr w:type="spellEnd"/>
      <w:r>
        <w:t xml:space="preserve"> der </w:t>
      </w:r>
      <w:proofErr w:type="spellStart"/>
      <w:r>
        <w:t>Suend</w:t>
      </w:r>
      <w:proofErr w:type="spellEnd"/>
      <w:r>
        <w:t xml:space="preserve"> und dem ewigen leben. Das Gesetz Mose kann niemand </w:t>
      </w:r>
      <w:proofErr w:type="spellStart"/>
      <w:r>
        <w:t>from</w:t>
      </w:r>
      <w:proofErr w:type="spellEnd"/>
      <w:r>
        <w:t xml:space="preserve"> noch selig machen. CHRISTUS aber gibt durchs Evangelion seinen heiligen Geist welcher </w:t>
      </w:r>
      <w:proofErr w:type="spellStart"/>
      <w:r>
        <w:t>leret</w:t>
      </w:r>
      <w:proofErr w:type="spellEnd"/>
      <w:r>
        <w:t xml:space="preserve"> wandeln in den wegen des </w:t>
      </w:r>
      <w:proofErr w:type="spellStart"/>
      <w:r>
        <w:t>Hern</w:t>
      </w:r>
      <w:proofErr w:type="spellEnd"/>
      <w:r>
        <w:t xml:space="preserve"> die da </w:t>
      </w:r>
      <w:proofErr w:type="spellStart"/>
      <w:r>
        <w:t>heissen</w:t>
      </w:r>
      <w:proofErr w:type="spellEnd"/>
      <w:r>
        <w:t xml:space="preserve"> nach dem Gesetz und Evangelio Gott </w:t>
      </w:r>
      <w:proofErr w:type="spellStart"/>
      <w:r>
        <w:t>fuerchten</w:t>
      </w:r>
      <w:proofErr w:type="spellEnd"/>
      <w:r>
        <w:t xml:space="preserve"> und CHRISTO </w:t>
      </w:r>
      <w:proofErr w:type="spellStart"/>
      <w:r>
        <w:t>glewben</w:t>
      </w:r>
      <w:proofErr w:type="spellEnd"/>
      <w:r>
        <w:t xml:space="preserve">. CHRISTUS wird </w:t>
      </w:r>
      <w:proofErr w:type="spellStart"/>
      <w:r>
        <w:t>darumb</w:t>
      </w:r>
      <w:proofErr w:type="spellEnd"/>
      <w:r>
        <w:t xml:space="preserve"> ein Gott Jacob </w:t>
      </w:r>
      <w:proofErr w:type="spellStart"/>
      <w:r>
        <w:t>genennet</w:t>
      </w:r>
      <w:proofErr w:type="spellEnd"/>
      <w:r>
        <w:t xml:space="preserve"> das er dem Jacob </w:t>
      </w:r>
      <w:proofErr w:type="spellStart"/>
      <w:r>
        <w:t>verheissen</w:t>
      </w:r>
      <w:proofErr w:type="spellEnd"/>
      <w:r>
        <w:t xml:space="preserve"> Ge. 28. Daraus </w:t>
      </w:r>
      <w:proofErr w:type="spellStart"/>
      <w:r>
        <w:t>wolzuvernemen</w:t>
      </w:r>
      <w:proofErr w:type="spellEnd"/>
      <w:r>
        <w:t xml:space="preserve"> das durchs Hause des Gottes Jacob die gemeine CHRISTI </w:t>
      </w:r>
      <w:proofErr w:type="spellStart"/>
      <w:r>
        <w:t>zuverstehen</w:t>
      </w:r>
      <w:proofErr w:type="spellEnd"/>
      <w:r>
        <w:t xml:space="preserve"> / </w:t>
      </w:r>
      <w:proofErr w:type="spellStart"/>
      <w:r>
        <w:t>uber</w:t>
      </w:r>
      <w:proofErr w:type="spellEnd"/>
      <w:r>
        <w:t xml:space="preserve"> welche CHRISTUS ein </w:t>
      </w:r>
      <w:proofErr w:type="spellStart"/>
      <w:r>
        <w:t>Seelhirt</w:t>
      </w:r>
      <w:proofErr w:type="spellEnd"/>
      <w:r>
        <w:t xml:space="preserve"> und Bischoff geweihet die gewissen </w:t>
      </w:r>
      <w:proofErr w:type="spellStart"/>
      <w:r>
        <w:t>regiret</w:t>
      </w:r>
      <w:proofErr w:type="spellEnd"/>
      <w:r>
        <w:t xml:space="preserve"> / als Ps. 2. zeuget / Ich habe meinen </w:t>
      </w:r>
      <w:proofErr w:type="spellStart"/>
      <w:r>
        <w:t>Koenig</w:t>
      </w:r>
      <w:proofErr w:type="spellEnd"/>
      <w:r>
        <w:t xml:space="preserve"> eingesetzt </w:t>
      </w:r>
      <w:proofErr w:type="spellStart"/>
      <w:r>
        <w:t>auff</w:t>
      </w:r>
      <w:proofErr w:type="spellEnd"/>
      <w:r>
        <w:t xml:space="preserve"> meinen heiligen Berge Zion / ich </w:t>
      </w:r>
      <w:proofErr w:type="spellStart"/>
      <w:r>
        <w:t>wil</w:t>
      </w:r>
      <w:proofErr w:type="spellEnd"/>
      <w:r>
        <w:t xml:space="preserve"> von einer solchen weise predigen das der Herr zu mir gesagt / Du bist mein lieber </w:t>
      </w:r>
      <w:proofErr w:type="spellStart"/>
      <w:r>
        <w:t>Sone</w:t>
      </w:r>
      <w:proofErr w:type="spellEnd"/>
      <w:r>
        <w:t xml:space="preserve">. </w:t>
      </w:r>
      <w:proofErr w:type="spellStart"/>
      <w:r>
        <w:t>Dise</w:t>
      </w:r>
      <w:proofErr w:type="spellEnd"/>
      <w:r>
        <w:t xml:space="preserve"> </w:t>
      </w:r>
      <w:proofErr w:type="spellStart"/>
      <w:r>
        <w:t>wortt</w:t>
      </w:r>
      <w:proofErr w:type="spellEnd"/>
      <w:r>
        <w:t xml:space="preserve"> (das er uns </w:t>
      </w:r>
      <w:proofErr w:type="spellStart"/>
      <w:r>
        <w:t>lere</w:t>
      </w:r>
      <w:proofErr w:type="spellEnd"/>
      <w:r>
        <w:t xml:space="preserve"> seine </w:t>
      </w:r>
      <w:proofErr w:type="spellStart"/>
      <w:r>
        <w:t>wege</w:t>
      </w:r>
      <w:proofErr w:type="spellEnd"/>
      <w:r>
        <w:t xml:space="preserve"> und wir </w:t>
      </w:r>
      <w:proofErr w:type="spellStart"/>
      <w:r>
        <w:t>auff</w:t>
      </w:r>
      <w:proofErr w:type="spellEnd"/>
      <w:r>
        <w:t xml:space="preserve"> seiner </w:t>
      </w:r>
      <w:proofErr w:type="spellStart"/>
      <w:r>
        <w:t>strasse</w:t>
      </w:r>
      <w:proofErr w:type="spellEnd"/>
      <w:r>
        <w:t xml:space="preserve"> wandeln) zeigen an das des </w:t>
      </w:r>
      <w:proofErr w:type="spellStart"/>
      <w:r>
        <w:t>Koeniges</w:t>
      </w:r>
      <w:proofErr w:type="spellEnd"/>
      <w:r>
        <w:t xml:space="preserve"> CHRISTI </w:t>
      </w:r>
      <w:proofErr w:type="spellStart"/>
      <w:r>
        <w:t>unterthanen</w:t>
      </w:r>
      <w:proofErr w:type="spellEnd"/>
      <w:r>
        <w:t xml:space="preserve"> seien die so das Evangelion </w:t>
      </w:r>
      <w:proofErr w:type="spellStart"/>
      <w:r>
        <w:t>hoeren</w:t>
      </w:r>
      <w:proofErr w:type="spellEnd"/>
      <w:r>
        <w:t xml:space="preserve"> und darnach leben / durch den heiligen Geist / welcher alleine Gottes </w:t>
      </w:r>
      <w:proofErr w:type="spellStart"/>
      <w:r>
        <w:t>kinder</w:t>
      </w:r>
      <w:proofErr w:type="spellEnd"/>
      <w:r>
        <w:t xml:space="preserve"> und CHRISTI </w:t>
      </w:r>
      <w:proofErr w:type="spellStart"/>
      <w:r>
        <w:t>bruedere</w:t>
      </w:r>
      <w:proofErr w:type="spellEnd"/>
      <w:r>
        <w:t xml:space="preserve"> durchs </w:t>
      </w:r>
      <w:proofErr w:type="spellStart"/>
      <w:r>
        <w:t>wort</w:t>
      </w:r>
      <w:proofErr w:type="spellEnd"/>
      <w:r>
        <w:t xml:space="preserve"> </w:t>
      </w:r>
      <w:proofErr w:type="spellStart"/>
      <w:r>
        <w:t>gebiret</w:t>
      </w:r>
      <w:proofErr w:type="spellEnd"/>
      <w:r>
        <w:t xml:space="preserve">: wie Paulus spricht Ro. 8. Die Gottes geist treibet die sind Gottes </w:t>
      </w:r>
      <w:proofErr w:type="spellStart"/>
      <w:r>
        <w:t>kinder</w:t>
      </w:r>
      <w:proofErr w:type="spellEnd"/>
      <w:r>
        <w:t xml:space="preserve">. </w:t>
      </w:r>
      <w:proofErr w:type="spellStart"/>
      <w:r>
        <w:t>Sihe</w:t>
      </w:r>
      <w:proofErr w:type="spellEnd"/>
      <w:r>
        <w:t xml:space="preserve"> des </w:t>
      </w:r>
      <w:proofErr w:type="spellStart"/>
      <w:r>
        <w:t>Koeniges</w:t>
      </w:r>
      <w:proofErr w:type="spellEnd"/>
      <w:r>
        <w:t xml:space="preserve"> CHRISTI </w:t>
      </w:r>
      <w:proofErr w:type="spellStart"/>
      <w:r>
        <w:t>predigete</w:t>
      </w:r>
      <w:proofErr w:type="spellEnd"/>
      <w:r>
        <w:t xml:space="preserve"> nennet er </w:t>
      </w:r>
      <w:proofErr w:type="spellStart"/>
      <w:r>
        <w:t>darumb</w:t>
      </w:r>
      <w:proofErr w:type="spellEnd"/>
      <w:r>
        <w:t xml:space="preserve"> hie Gesetz und des </w:t>
      </w:r>
      <w:proofErr w:type="spellStart"/>
      <w:r>
        <w:t>Hern</w:t>
      </w:r>
      <w:proofErr w:type="spellEnd"/>
      <w:r>
        <w:t xml:space="preserve"> </w:t>
      </w:r>
      <w:proofErr w:type="spellStart"/>
      <w:r>
        <w:t>wortt</w:t>
      </w:r>
      <w:proofErr w:type="spellEnd"/>
      <w:r>
        <w:t xml:space="preserve"> / das CHRISTUS nach dem Gesetz und Evangelio </w:t>
      </w:r>
      <w:proofErr w:type="spellStart"/>
      <w:r>
        <w:t>bussen</w:t>
      </w:r>
      <w:proofErr w:type="spellEnd"/>
      <w:r>
        <w:t xml:space="preserve"> und </w:t>
      </w:r>
      <w:proofErr w:type="spellStart"/>
      <w:r>
        <w:t>glewben</w:t>
      </w:r>
      <w:proofErr w:type="spellEnd"/>
      <w:r>
        <w:t xml:space="preserve"> </w:t>
      </w:r>
      <w:proofErr w:type="spellStart"/>
      <w:r>
        <w:t>leret</w:t>
      </w:r>
      <w:proofErr w:type="spellEnd"/>
      <w:r>
        <w:t xml:space="preserve"> / </w:t>
      </w:r>
      <w:proofErr w:type="spellStart"/>
      <w:r>
        <w:t>nemlich</w:t>
      </w:r>
      <w:proofErr w:type="spellEnd"/>
      <w:r>
        <w:t xml:space="preserve"> durchs Gesetz die </w:t>
      </w:r>
      <w:proofErr w:type="spellStart"/>
      <w:r>
        <w:t>suend</w:t>
      </w:r>
      <w:proofErr w:type="spellEnd"/>
      <w:r>
        <w:t xml:space="preserve"> erkennen und durchs Evangelion der </w:t>
      </w:r>
      <w:proofErr w:type="spellStart"/>
      <w:r>
        <w:t>suenden</w:t>
      </w:r>
      <w:proofErr w:type="spellEnd"/>
      <w:r>
        <w:t xml:space="preserve"> los werden und das </w:t>
      </w:r>
      <w:proofErr w:type="spellStart"/>
      <w:r>
        <w:t>ewigeleben</w:t>
      </w:r>
      <w:proofErr w:type="spellEnd"/>
      <w:r>
        <w:t xml:space="preserve"> erlangen. Aus Zion aber und Jerusalem des </w:t>
      </w:r>
      <w:proofErr w:type="spellStart"/>
      <w:r>
        <w:t>Hern</w:t>
      </w:r>
      <w:proofErr w:type="spellEnd"/>
      <w:r>
        <w:t xml:space="preserve"> Gesetz und </w:t>
      </w:r>
      <w:proofErr w:type="spellStart"/>
      <w:r>
        <w:t>wortt</w:t>
      </w:r>
      <w:proofErr w:type="spellEnd"/>
      <w:r>
        <w:t xml:space="preserve"> ausgehen / ist nichts anders denn das CHRISTUS </w:t>
      </w:r>
      <w:proofErr w:type="spellStart"/>
      <w:r>
        <w:t>erfuellet</w:t>
      </w:r>
      <w:proofErr w:type="spellEnd"/>
      <w:r>
        <w:t xml:space="preserve"> und spricht. Lu. 24. prediget Bus und </w:t>
      </w:r>
      <w:proofErr w:type="spellStart"/>
      <w:r>
        <w:t>vergebung</w:t>
      </w:r>
      <w:proofErr w:type="spellEnd"/>
      <w:r>
        <w:t xml:space="preserve"> der </w:t>
      </w:r>
      <w:proofErr w:type="spellStart"/>
      <w:r>
        <w:t>Suenden</w:t>
      </w:r>
      <w:proofErr w:type="spellEnd"/>
      <w:r>
        <w:t xml:space="preserve"> unter allen </w:t>
      </w:r>
      <w:proofErr w:type="spellStart"/>
      <w:r>
        <w:t>voelckern</w:t>
      </w:r>
      <w:proofErr w:type="spellEnd"/>
      <w:r>
        <w:t xml:space="preserve"> in meinem Namen und </w:t>
      </w:r>
      <w:proofErr w:type="spellStart"/>
      <w:r>
        <w:t>fahet</w:t>
      </w:r>
      <w:proofErr w:type="spellEnd"/>
      <w:r>
        <w:t xml:space="preserve"> an zu Jerusalem. Sonderlich aber </w:t>
      </w:r>
      <w:proofErr w:type="spellStart"/>
      <w:r>
        <w:t>sihet</w:t>
      </w:r>
      <w:proofErr w:type="spellEnd"/>
      <w:r>
        <w:t xml:space="preserve"> er mit dem </w:t>
      </w:r>
      <w:proofErr w:type="spellStart"/>
      <w:r>
        <w:t>worttlin</w:t>
      </w:r>
      <w:proofErr w:type="spellEnd"/>
      <w:r>
        <w:t xml:space="preserve"> (Gesetz) die Juden </w:t>
      </w:r>
      <w:proofErr w:type="spellStart"/>
      <w:r>
        <w:t>schlims</w:t>
      </w:r>
      <w:proofErr w:type="spellEnd"/>
      <w:r>
        <w:t xml:space="preserve"> an / welche sich des </w:t>
      </w:r>
      <w:proofErr w:type="spellStart"/>
      <w:r>
        <w:t>Gesetzs</w:t>
      </w:r>
      <w:proofErr w:type="spellEnd"/>
      <w:r>
        <w:t xml:space="preserve"> Mosi </w:t>
      </w:r>
      <w:proofErr w:type="spellStart"/>
      <w:r>
        <w:t>rheumen</w:t>
      </w:r>
      <w:proofErr w:type="spellEnd"/>
      <w:r>
        <w:t xml:space="preserve"> </w:t>
      </w:r>
      <w:proofErr w:type="spellStart"/>
      <w:r>
        <w:t>wuerden</w:t>
      </w:r>
      <w:proofErr w:type="spellEnd"/>
      <w:r>
        <w:t xml:space="preserve"> wenn CHRISTUS vom Gesetz des </w:t>
      </w:r>
      <w:proofErr w:type="spellStart"/>
      <w:r>
        <w:t>glawbens</w:t>
      </w:r>
      <w:proofErr w:type="spellEnd"/>
      <w:r>
        <w:t xml:space="preserve"> </w:t>
      </w:r>
      <w:proofErr w:type="spellStart"/>
      <w:r>
        <w:t>preidgen</w:t>
      </w:r>
      <w:proofErr w:type="spellEnd"/>
      <w:r>
        <w:t xml:space="preserve"> </w:t>
      </w:r>
      <w:proofErr w:type="spellStart"/>
      <w:r>
        <w:t>wuerde</w:t>
      </w:r>
      <w:proofErr w:type="spellEnd"/>
      <w:r>
        <w:t xml:space="preserve"> / als </w:t>
      </w:r>
      <w:proofErr w:type="spellStart"/>
      <w:r>
        <w:t>wolt</w:t>
      </w:r>
      <w:proofErr w:type="spellEnd"/>
      <w:r>
        <w:t xml:space="preserve"> er sagen / Lieben Juden </w:t>
      </w:r>
      <w:proofErr w:type="spellStart"/>
      <w:r>
        <w:t>rhuemete</w:t>
      </w:r>
      <w:proofErr w:type="spellEnd"/>
      <w:r>
        <w:t xml:space="preserve"> euch nicht des Gesetz Mosi sondern des </w:t>
      </w:r>
      <w:proofErr w:type="spellStart"/>
      <w:r>
        <w:t>Gesetzs</w:t>
      </w:r>
      <w:proofErr w:type="spellEnd"/>
      <w:r>
        <w:t xml:space="preserve"> CHRISTI welches </w:t>
      </w:r>
      <w:proofErr w:type="spellStart"/>
      <w:r>
        <w:t>gesetz</w:t>
      </w:r>
      <w:proofErr w:type="spellEnd"/>
      <w:r>
        <w:t xml:space="preserve"> nicht von Sinai durch Mosen sondern durch CHRISTUM von Zion ausgehen wird.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(und </w:t>
      </w:r>
      <w:proofErr w:type="spellStart"/>
      <w:r>
        <w:t>voelcker</w:t>
      </w:r>
      <w:proofErr w:type="spellEnd"/>
      <w:r>
        <w:t xml:space="preserve"> werden dazu </w:t>
      </w:r>
      <w:proofErr w:type="spellStart"/>
      <w:r>
        <w:t>lauffen</w:t>
      </w:r>
      <w:proofErr w:type="spellEnd"/>
      <w:r>
        <w:t xml:space="preserve"> und viel </w:t>
      </w:r>
      <w:proofErr w:type="spellStart"/>
      <w:r>
        <w:t>Heidne</w:t>
      </w:r>
      <w:proofErr w:type="spellEnd"/>
      <w:r>
        <w:t xml:space="preserve"> werden gehen und sagen / </w:t>
      </w:r>
      <w:proofErr w:type="spellStart"/>
      <w:r>
        <w:t>Kompt</w:t>
      </w:r>
      <w:proofErr w:type="spellEnd"/>
      <w:r>
        <w:t xml:space="preserve"> last uns </w:t>
      </w:r>
      <w:proofErr w:type="spellStart"/>
      <w:r>
        <w:t>hinauff</w:t>
      </w:r>
      <w:proofErr w:type="spellEnd"/>
      <w:r>
        <w:t xml:space="preserve"> zum berge des </w:t>
      </w:r>
      <w:proofErr w:type="spellStart"/>
      <w:r>
        <w:t>Hern</w:t>
      </w:r>
      <w:proofErr w:type="spellEnd"/>
      <w:r>
        <w:t xml:space="preserve"> gehen und zum hause des Gottes Jacob / das er uns </w:t>
      </w:r>
      <w:proofErr w:type="spellStart"/>
      <w:r>
        <w:t>lere</w:t>
      </w:r>
      <w:proofErr w:type="spellEnd"/>
      <w:r>
        <w:t xml:space="preserve"> seine </w:t>
      </w:r>
      <w:proofErr w:type="spellStart"/>
      <w:r>
        <w:t>wege</w:t>
      </w:r>
      <w:proofErr w:type="spellEnd"/>
      <w:r>
        <w:t xml:space="preserve"> und wir </w:t>
      </w:r>
      <w:proofErr w:type="spellStart"/>
      <w:r>
        <w:t>auff</w:t>
      </w:r>
      <w:proofErr w:type="spellEnd"/>
      <w:r>
        <w:t xml:space="preserve"> seiner </w:t>
      </w:r>
      <w:proofErr w:type="spellStart"/>
      <w:r>
        <w:t>strasse</w:t>
      </w:r>
      <w:proofErr w:type="spellEnd"/>
      <w:r>
        <w:t xml:space="preserve"> wandeln: denn das Gesetz wird aus Zion gehen und des </w:t>
      </w:r>
      <w:proofErr w:type="spellStart"/>
      <w:r>
        <w:t>Hern</w:t>
      </w:r>
      <w:proofErr w:type="spellEnd"/>
      <w:r>
        <w:t xml:space="preserve"> </w:t>
      </w:r>
      <w:proofErr w:type="spellStart"/>
      <w:r>
        <w:t>wortt</w:t>
      </w:r>
      <w:proofErr w:type="spellEnd"/>
      <w:r>
        <w:t xml:space="preserve"> aus Jerusalem) weissagen / das CHRISTUS nach </w:t>
      </w:r>
      <w:proofErr w:type="spellStart"/>
      <w:r>
        <w:t>Gottlichen</w:t>
      </w:r>
      <w:proofErr w:type="spellEnd"/>
      <w:r>
        <w:t xml:space="preserve"> </w:t>
      </w:r>
      <w:proofErr w:type="spellStart"/>
      <w:r>
        <w:t>verheissungen</w:t>
      </w:r>
      <w:proofErr w:type="spellEnd"/>
      <w:r>
        <w:t xml:space="preserve"> gen Jerusalem </w:t>
      </w:r>
      <w:proofErr w:type="spellStart"/>
      <w:r>
        <w:t>komen</w:t>
      </w:r>
      <w:proofErr w:type="spellEnd"/>
      <w:r>
        <w:t xml:space="preserve"> und mit seinem Evangelio das Gesetz Mosi </w:t>
      </w:r>
      <w:proofErr w:type="spellStart"/>
      <w:r>
        <w:t>auffheben</w:t>
      </w:r>
      <w:proofErr w:type="spellEnd"/>
      <w:r>
        <w:t xml:space="preserve"> und alle </w:t>
      </w:r>
      <w:proofErr w:type="spellStart"/>
      <w:r>
        <w:t>glewbigen</w:t>
      </w:r>
      <w:proofErr w:type="spellEnd"/>
      <w:r>
        <w:t xml:space="preserve"> gerecht und selig machen werde. Nu </w:t>
      </w:r>
    </w:p>
    <w:p w14:paraId="376FCF6F" w14:textId="77777777" w:rsidR="007C3290" w:rsidRDefault="007C3290" w:rsidP="007C3290">
      <w:pPr>
        <w:pStyle w:val="berschrift3"/>
      </w:pPr>
      <w:r>
        <w:t xml:space="preserve">Wie Christus mit seinem Evangelio </w:t>
      </w:r>
      <w:proofErr w:type="spellStart"/>
      <w:r>
        <w:t>regiren</w:t>
      </w:r>
      <w:proofErr w:type="spellEnd"/>
      <w:r>
        <w:t xml:space="preserve"> werde </w:t>
      </w:r>
      <w:proofErr w:type="spellStart"/>
      <w:r>
        <w:t>uber</w:t>
      </w:r>
      <w:proofErr w:type="spellEnd"/>
      <w:r>
        <w:t xml:space="preserve"> alles.</w:t>
      </w:r>
    </w:p>
    <w:p w14:paraId="5775B48F" w14:textId="77777777" w:rsidR="007C3290" w:rsidRDefault="007C3290" w:rsidP="007C3290">
      <w:pPr>
        <w:pStyle w:val="StandardWeb"/>
      </w:pPr>
      <w:r>
        <w:t xml:space="preserve">Richten / ist hie soviel als Jo. 16. straffen / </w:t>
      </w:r>
      <w:proofErr w:type="spellStart"/>
      <w:r>
        <w:t>nemlich</w:t>
      </w:r>
      <w:proofErr w:type="spellEnd"/>
      <w:r>
        <w:t xml:space="preserve"> anzeigen das kein </w:t>
      </w:r>
      <w:proofErr w:type="spellStart"/>
      <w:r>
        <w:t>groesser</w:t>
      </w:r>
      <w:proofErr w:type="spellEnd"/>
      <w:r>
        <w:t xml:space="preserve"> </w:t>
      </w:r>
      <w:proofErr w:type="spellStart"/>
      <w:r>
        <w:t>suend</w:t>
      </w:r>
      <w:proofErr w:type="spellEnd"/>
      <w:r>
        <w:t xml:space="preserve"> </w:t>
      </w:r>
      <w:proofErr w:type="spellStart"/>
      <w:r>
        <w:t>auff</w:t>
      </w:r>
      <w:proofErr w:type="spellEnd"/>
      <w:r>
        <w:t xml:space="preserve"> erden </w:t>
      </w:r>
      <w:proofErr w:type="spellStart"/>
      <w:r>
        <w:t>seie</w:t>
      </w:r>
      <w:proofErr w:type="spellEnd"/>
      <w:r>
        <w:t xml:space="preserve"> denn nicht </w:t>
      </w:r>
      <w:proofErr w:type="spellStart"/>
      <w:r>
        <w:t>glewben</w:t>
      </w:r>
      <w:proofErr w:type="spellEnd"/>
      <w:r>
        <w:t xml:space="preserve"> das uns CHRISTUS vom fluch des </w:t>
      </w:r>
      <w:proofErr w:type="spellStart"/>
      <w:r>
        <w:t>gesetzs</w:t>
      </w:r>
      <w:proofErr w:type="spellEnd"/>
      <w:r>
        <w:t xml:space="preserve"> </w:t>
      </w:r>
      <w:proofErr w:type="spellStart"/>
      <w:r>
        <w:t>erloest</w:t>
      </w:r>
      <w:proofErr w:type="spellEnd"/>
      <w:r>
        <w:t xml:space="preserve"> seine </w:t>
      </w:r>
      <w:proofErr w:type="spellStart"/>
      <w:r>
        <w:t>gerechtickeit</w:t>
      </w:r>
      <w:proofErr w:type="spellEnd"/>
      <w:r>
        <w:t xml:space="preserve"> und </w:t>
      </w:r>
      <w:proofErr w:type="spellStart"/>
      <w:r>
        <w:t>selickeit</w:t>
      </w:r>
      <w:proofErr w:type="spellEnd"/>
      <w:r>
        <w:t xml:space="preserve"> </w:t>
      </w:r>
      <w:proofErr w:type="spellStart"/>
      <w:r>
        <w:t>geschenckt</w:t>
      </w:r>
      <w:proofErr w:type="spellEnd"/>
      <w:r>
        <w:t xml:space="preserve"> den </w:t>
      </w:r>
      <w:proofErr w:type="spellStart"/>
      <w:r>
        <w:t>Teuffel</w:t>
      </w:r>
      <w:proofErr w:type="spellEnd"/>
      <w:r>
        <w:t xml:space="preserve"> so </w:t>
      </w:r>
      <w:proofErr w:type="spellStart"/>
      <w:r>
        <w:t>uberwunden</w:t>
      </w:r>
      <w:proofErr w:type="spellEnd"/>
      <w:r>
        <w:t xml:space="preserve"> habe das er uns nicht schaden </w:t>
      </w:r>
      <w:proofErr w:type="spellStart"/>
      <w:r>
        <w:t>koenne</w:t>
      </w:r>
      <w:proofErr w:type="spellEnd"/>
      <w:r>
        <w:t xml:space="preserve"> ewiglich: Wie CHRISTUS auch Jo. 16. </w:t>
      </w:r>
      <w:proofErr w:type="spellStart"/>
      <w:r>
        <w:t>dise</w:t>
      </w:r>
      <w:proofErr w:type="spellEnd"/>
      <w:r>
        <w:t xml:space="preserve"> </w:t>
      </w:r>
      <w:proofErr w:type="spellStart"/>
      <w:r>
        <w:t>meinunge</w:t>
      </w:r>
      <w:proofErr w:type="spellEnd"/>
      <w:r>
        <w:t xml:space="preserve"> </w:t>
      </w:r>
      <w:proofErr w:type="spellStart"/>
      <w:r>
        <w:t>bekrefftiget</w:t>
      </w:r>
      <w:proofErr w:type="spellEnd"/>
      <w:r>
        <w:t xml:space="preserve">. Durch </w:t>
      </w:r>
      <w:proofErr w:type="spellStart"/>
      <w:r>
        <w:t>grosse</w:t>
      </w:r>
      <w:proofErr w:type="spellEnd"/>
      <w:r>
        <w:t xml:space="preserve"> </w:t>
      </w:r>
      <w:proofErr w:type="spellStart"/>
      <w:r>
        <w:t>voelcker</w:t>
      </w:r>
      <w:proofErr w:type="spellEnd"/>
      <w:r>
        <w:t xml:space="preserve"> und viel Heiden in fernen landen / verstehe alle </w:t>
      </w:r>
      <w:proofErr w:type="spellStart"/>
      <w:r>
        <w:t>menschen</w:t>
      </w:r>
      <w:proofErr w:type="spellEnd"/>
      <w:r>
        <w:t xml:space="preserve"> so nicht Juden sind welche so </w:t>
      </w:r>
      <w:proofErr w:type="spellStart"/>
      <w:r>
        <w:t>genennet</w:t>
      </w:r>
      <w:proofErr w:type="spellEnd"/>
      <w:r>
        <w:t xml:space="preserve"> das sie </w:t>
      </w:r>
      <w:proofErr w:type="spellStart"/>
      <w:r>
        <w:t>frembde</w:t>
      </w:r>
      <w:proofErr w:type="spellEnd"/>
      <w:r>
        <w:t xml:space="preserve"> und </w:t>
      </w:r>
      <w:proofErr w:type="spellStart"/>
      <w:r>
        <w:t>ausser</w:t>
      </w:r>
      <w:proofErr w:type="spellEnd"/>
      <w:r>
        <w:t xml:space="preserve"> der burgerschafft Israel und von Testamenten der </w:t>
      </w:r>
      <w:proofErr w:type="spellStart"/>
      <w:r>
        <w:t>verheissunge</w:t>
      </w:r>
      <w:proofErr w:type="spellEnd"/>
      <w:r>
        <w:t xml:space="preserve"> waren kein </w:t>
      </w:r>
      <w:proofErr w:type="spellStart"/>
      <w:r>
        <w:t>hoffnung</w:t>
      </w:r>
      <w:proofErr w:type="spellEnd"/>
      <w:r>
        <w:t xml:space="preserve"> in der </w:t>
      </w:r>
      <w:proofErr w:type="spellStart"/>
      <w:r>
        <w:t>welt</w:t>
      </w:r>
      <w:proofErr w:type="spellEnd"/>
      <w:r>
        <w:t xml:space="preserve"> und keinen Gott hatten / wie Paulus Eph. 2. zeuget.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(Er wird unter </w:t>
      </w:r>
      <w:proofErr w:type="spellStart"/>
      <w:r>
        <w:t>grossen</w:t>
      </w:r>
      <w:proofErr w:type="spellEnd"/>
      <w:r>
        <w:t xml:space="preserve"> </w:t>
      </w:r>
      <w:proofErr w:type="spellStart"/>
      <w:r>
        <w:t>voelckern</w:t>
      </w:r>
      <w:proofErr w:type="spellEnd"/>
      <w:r>
        <w:t xml:space="preserve"> richten und viel Heiden straffen in fernen landen) nicht alleine Mosen mit seinem Regiment </w:t>
      </w:r>
      <w:proofErr w:type="spellStart"/>
      <w:r>
        <w:t>auffheben</w:t>
      </w:r>
      <w:proofErr w:type="spellEnd"/>
      <w:r>
        <w:t xml:space="preserve"> als </w:t>
      </w:r>
      <w:proofErr w:type="spellStart"/>
      <w:r>
        <w:t>untuechtich</w:t>
      </w:r>
      <w:proofErr w:type="spellEnd"/>
      <w:r>
        <w:t xml:space="preserve"> </w:t>
      </w:r>
      <w:proofErr w:type="spellStart"/>
      <w:r>
        <w:t>zuerlangen</w:t>
      </w:r>
      <w:proofErr w:type="spellEnd"/>
      <w:r>
        <w:t xml:space="preserve"> das </w:t>
      </w:r>
      <w:proofErr w:type="spellStart"/>
      <w:r>
        <w:t>ewigeleben</w:t>
      </w:r>
      <w:proofErr w:type="spellEnd"/>
      <w:r>
        <w:t xml:space="preserve"> durch seine </w:t>
      </w:r>
      <w:proofErr w:type="spellStart"/>
      <w:r>
        <w:t>gesetze</w:t>
      </w:r>
      <w:proofErr w:type="spellEnd"/>
      <w:r>
        <w:t xml:space="preserve"> / und anzeigen das CHRISTI Reich ein gnadenreich </w:t>
      </w:r>
      <w:proofErr w:type="spellStart"/>
      <w:r>
        <w:t>seie</w:t>
      </w:r>
      <w:proofErr w:type="spellEnd"/>
      <w:r>
        <w:t xml:space="preserve"> darinnen eitel </w:t>
      </w:r>
      <w:proofErr w:type="spellStart"/>
      <w:r>
        <w:t>vergebung</w:t>
      </w:r>
      <w:proofErr w:type="spellEnd"/>
      <w:r>
        <w:t xml:space="preserve"> und </w:t>
      </w:r>
      <w:proofErr w:type="spellStart"/>
      <w:r>
        <w:t>erloesung</w:t>
      </w:r>
      <w:proofErr w:type="spellEnd"/>
      <w:r>
        <w:t xml:space="preserve"> </w:t>
      </w:r>
      <w:proofErr w:type="spellStart"/>
      <w:r>
        <w:t>seie</w:t>
      </w:r>
      <w:proofErr w:type="spellEnd"/>
      <w:r>
        <w:t xml:space="preserve"> / sondern </w:t>
      </w:r>
      <w:proofErr w:type="spellStart"/>
      <w:r>
        <w:t>auchd</w:t>
      </w:r>
      <w:proofErr w:type="spellEnd"/>
      <w:r>
        <w:t xml:space="preserve"> es Evangelii macht beschrieben haben / dieweil es solch ein </w:t>
      </w:r>
      <w:proofErr w:type="spellStart"/>
      <w:r>
        <w:t>verachtes</w:t>
      </w:r>
      <w:proofErr w:type="spellEnd"/>
      <w:r>
        <w:t xml:space="preserve"> </w:t>
      </w:r>
      <w:proofErr w:type="spellStart"/>
      <w:r>
        <w:t>wortt</w:t>
      </w:r>
      <w:proofErr w:type="spellEnd"/>
      <w:r>
        <w:t xml:space="preserve"> ist und dennoch alle </w:t>
      </w:r>
      <w:proofErr w:type="spellStart"/>
      <w:r>
        <w:t>welt</w:t>
      </w:r>
      <w:proofErr w:type="spellEnd"/>
      <w:r>
        <w:t xml:space="preserve"> beweget darnach zu trachten mit </w:t>
      </w:r>
      <w:proofErr w:type="spellStart"/>
      <w:r>
        <w:t>gantzem</w:t>
      </w:r>
      <w:proofErr w:type="spellEnd"/>
      <w:r>
        <w:t xml:space="preserve"> ernst wie man der Helle </w:t>
      </w:r>
      <w:proofErr w:type="spellStart"/>
      <w:r>
        <w:t>entlauffen</w:t>
      </w:r>
      <w:proofErr w:type="spellEnd"/>
      <w:r>
        <w:t xml:space="preserve"> und das </w:t>
      </w:r>
      <w:proofErr w:type="spellStart"/>
      <w:r>
        <w:t>Himelreich</w:t>
      </w:r>
      <w:proofErr w:type="spellEnd"/>
      <w:r>
        <w:t xml:space="preserve"> erlangen </w:t>
      </w:r>
      <w:proofErr w:type="spellStart"/>
      <w:r>
        <w:t>muege</w:t>
      </w:r>
      <w:proofErr w:type="spellEnd"/>
      <w:r>
        <w:t xml:space="preserve">. </w:t>
      </w:r>
      <w:proofErr w:type="spellStart"/>
      <w:r>
        <w:t>Solchs</w:t>
      </w:r>
      <w:proofErr w:type="spellEnd"/>
      <w:r>
        <w:t xml:space="preserve"> ward </w:t>
      </w:r>
      <w:proofErr w:type="spellStart"/>
      <w:r>
        <w:t>erfuellet</w:t>
      </w:r>
      <w:proofErr w:type="spellEnd"/>
      <w:r>
        <w:t xml:space="preserve"> Mar. </w:t>
      </w:r>
      <w:proofErr w:type="spellStart"/>
      <w:r>
        <w:t>vl</w:t>
      </w:r>
      <w:proofErr w:type="spellEnd"/>
      <w:r>
        <w:t xml:space="preserve">. Nu </w:t>
      </w:r>
    </w:p>
    <w:p w14:paraId="599CA69E" w14:textId="77777777" w:rsidR="007C3290" w:rsidRDefault="007C3290" w:rsidP="007C3290">
      <w:pPr>
        <w:pStyle w:val="berschrift3"/>
      </w:pPr>
      <w:r>
        <w:t xml:space="preserve">Von dem </w:t>
      </w:r>
      <w:proofErr w:type="spellStart"/>
      <w:r>
        <w:t>grossen</w:t>
      </w:r>
      <w:proofErr w:type="spellEnd"/>
      <w:r>
        <w:t xml:space="preserve"> </w:t>
      </w:r>
      <w:proofErr w:type="spellStart"/>
      <w:r>
        <w:t>friden</w:t>
      </w:r>
      <w:proofErr w:type="spellEnd"/>
      <w:r>
        <w:t xml:space="preserve"> so das Evangelion CHRISTI machet.</w:t>
      </w:r>
    </w:p>
    <w:p w14:paraId="69B0DEFA" w14:textId="77777777" w:rsidR="007C3290" w:rsidRDefault="007C3290" w:rsidP="007C3290">
      <w:pPr>
        <w:pStyle w:val="StandardWeb"/>
      </w:pPr>
      <w:r>
        <w:t xml:space="preserve">Wie er mit </w:t>
      </w:r>
      <w:proofErr w:type="spellStart"/>
      <w:r>
        <w:t>disen</w:t>
      </w:r>
      <w:proofErr w:type="spellEnd"/>
      <w:r>
        <w:t xml:space="preserve"> </w:t>
      </w:r>
      <w:proofErr w:type="spellStart"/>
      <w:r>
        <w:t>wortten</w:t>
      </w:r>
      <w:proofErr w:type="spellEnd"/>
      <w:r>
        <w:t xml:space="preserve"> (Sie werden </w:t>
      </w:r>
      <w:proofErr w:type="spellStart"/>
      <w:r>
        <w:t>ire</w:t>
      </w:r>
      <w:proofErr w:type="spellEnd"/>
      <w:r>
        <w:t xml:space="preserve"> Schwerter zu Pflugscharen und </w:t>
      </w:r>
      <w:proofErr w:type="spellStart"/>
      <w:r>
        <w:t>ire</w:t>
      </w:r>
      <w:proofErr w:type="spellEnd"/>
      <w:r>
        <w:t xml:space="preserve"> Spies zu Sicheln machen) weissaget / das die so vor </w:t>
      </w:r>
      <w:proofErr w:type="spellStart"/>
      <w:r>
        <w:t>irer</w:t>
      </w:r>
      <w:proofErr w:type="spellEnd"/>
      <w:r>
        <w:t xml:space="preserve"> </w:t>
      </w:r>
      <w:proofErr w:type="spellStart"/>
      <w:r>
        <w:t>bekerung</w:t>
      </w:r>
      <w:proofErr w:type="spellEnd"/>
      <w:r>
        <w:t xml:space="preserve"> </w:t>
      </w:r>
      <w:proofErr w:type="spellStart"/>
      <w:r>
        <w:t>einande</w:t>
      </w:r>
      <w:proofErr w:type="spellEnd"/>
      <w:r>
        <w:t xml:space="preserve"> todfeind waren durchs Evangelion und </w:t>
      </w:r>
      <w:proofErr w:type="spellStart"/>
      <w:r>
        <w:t>erkendnis</w:t>
      </w:r>
      <w:proofErr w:type="spellEnd"/>
      <w:r>
        <w:t xml:space="preserve"> CHRISTI </w:t>
      </w:r>
      <w:proofErr w:type="spellStart"/>
      <w:r>
        <w:t>seer</w:t>
      </w:r>
      <w:proofErr w:type="spellEnd"/>
      <w:r>
        <w:t xml:space="preserve"> eines sein werden dieweil sie gleiche </w:t>
      </w:r>
      <w:proofErr w:type="spellStart"/>
      <w:r>
        <w:t>vergebung</w:t>
      </w:r>
      <w:proofErr w:type="spellEnd"/>
      <w:r>
        <w:t xml:space="preserve"> und </w:t>
      </w:r>
      <w:proofErr w:type="spellStart"/>
      <w:r>
        <w:t>selickeit</w:t>
      </w:r>
      <w:proofErr w:type="spellEnd"/>
      <w:r>
        <w:t xml:space="preserve"> in CHRISTO haben.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(Es wird kein </w:t>
      </w:r>
      <w:proofErr w:type="spellStart"/>
      <w:r>
        <w:t>volck</w:t>
      </w:r>
      <w:proofErr w:type="spellEnd"/>
      <w:r>
        <w:t xml:space="preserve"> wider das </w:t>
      </w:r>
      <w:proofErr w:type="spellStart"/>
      <w:r>
        <w:t>ander</w:t>
      </w:r>
      <w:proofErr w:type="spellEnd"/>
      <w:r>
        <w:t xml:space="preserve"> ein Schwert </w:t>
      </w:r>
      <w:proofErr w:type="spellStart"/>
      <w:r>
        <w:t>auffheben</w:t>
      </w:r>
      <w:proofErr w:type="spellEnd"/>
      <w:r>
        <w:t xml:space="preserve"> und werden nicht mehr kriegen lernen) weissagen / das die so vor </w:t>
      </w:r>
      <w:proofErr w:type="spellStart"/>
      <w:r>
        <w:t>irer</w:t>
      </w:r>
      <w:proofErr w:type="spellEnd"/>
      <w:r>
        <w:t xml:space="preserve"> </w:t>
      </w:r>
      <w:proofErr w:type="spellStart"/>
      <w:r>
        <w:t>bekerung</w:t>
      </w:r>
      <w:proofErr w:type="spellEnd"/>
      <w:r>
        <w:t xml:space="preserve"> einander </w:t>
      </w:r>
      <w:proofErr w:type="spellStart"/>
      <w:r>
        <w:t>verfolgeten</w:t>
      </w:r>
      <w:proofErr w:type="spellEnd"/>
      <w:r>
        <w:t xml:space="preserve"> und </w:t>
      </w:r>
      <w:proofErr w:type="spellStart"/>
      <w:r>
        <w:t>beschedigeten</w:t>
      </w:r>
      <w:proofErr w:type="spellEnd"/>
      <w:r>
        <w:t xml:space="preserve"> / durchs Evangelion und </w:t>
      </w:r>
      <w:proofErr w:type="spellStart"/>
      <w:r>
        <w:t>erkendnis</w:t>
      </w:r>
      <w:proofErr w:type="spellEnd"/>
      <w:r>
        <w:t xml:space="preserve"> CHRISTI erleuchtet und beweget als </w:t>
      </w:r>
      <w:proofErr w:type="spellStart"/>
      <w:r>
        <w:t>Brueder</w:t>
      </w:r>
      <w:proofErr w:type="spellEnd"/>
      <w:r>
        <w:t xml:space="preserve"> einander lieb und dienst erzeigen und alles </w:t>
      </w:r>
      <w:proofErr w:type="spellStart"/>
      <w:r>
        <w:t>gutt</w:t>
      </w:r>
      <w:proofErr w:type="spellEnd"/>
      <w:r>
        <w:t xml:space="preserve"> thun werden. Er </w:t>
      </w:r>
      <w:proofErr w:type="spellStart"/>
      <w:r>
        <w:t>wil</w:t>
      </w:r>
      <w:proofErr w:type="spellEnd"/>
      <w:r>
        <w:t xml:space="preserve"> aber damit weltlich </w:t>
      </w:r>
      <w:proofErr w:type="spellStart"/>
      <w:r>
        <w:t>Oberckeit</w:t>
      </w:r>
      <w:proofErr w:type="spellEnd"/>
      <w:r>
        <w:t xml:space="preserve"> nicht </w:t>
      </w:r>
      <w:proofErr w:type="spellStart"/>
      <w:r>
        <w:t>auff</w:t>
      </w:r>
      <w:proofErr w:type="spellEnd"/>
      <w:r>
        <w:t xml:space="preserve"> heben noch rechte kriege </w:t>
      </w:r>
      <w:proofErr w:type="spellStart"/>
      <w:r>
        <w:t>zufueren</w:t>
      </w:r>
      <w:proofErr w:type="spellEnd"/>
      <w:r>
        <w:t xml:space="preserve"> </w:t>
      </w:r>
      <w:proofErr w:type="spellStart"/>
      <w:r>
        <w:t>verbotten</w:t>
      </w:r>
      <w:proofErr w:type="spellEnd"/>
      <w:r>
        <w:t xml:space="preserve"> haben: sondern redet vom geistlichen </w:t>
      </w:r>
      <w:proofErr w:type="spellStart"/>
      <w:r>
        <w:t>friden</w:t>
      </w:r>
      <w:proofErr w:type="spellEnd"/>
      <w:r>
        <w:t xml:space="preserve"> so das gewissen mit Gott hat / wenn es </w:t>
      </w:r>
      <w:proofErr w:type="spellStart"/>
      <w:r>
        <w:t>hoeret</w:t>
      </w:r>
      <w:proofErr w:type="spellEnd"/>
      <w:r>
        <w:t xml:space="preserve"> das Gott durch CHRISTI leiden </w:t>
      </w:r>
      <w:proofErr w:type="spellStart"/>
      <w:r>
        <w:t>versuenet</w:t>
      </w:r>
      <w:proofErr w:type="spellEnd"/>
      <w:r>
        <w:t xml:space="preserve"> uns alle </w:t>
      </w:r>
      <w:proofErr w:type="spellStart"/>
      <w:r>
        <w:t>sunde</w:t>
      </w:r>
      <w:proofErr w:type="spellEnd"/>
      <w:r>
        <w:t xml:space="preserve"> vergeben und das </w:t>
      </w:r>
      <w:proofErr w:type="spellStart"/>
      <w:r>
        <w:t>ewigeleben</w:t>
      </w:r>
      <w:proofErr w:type="spellEnd"/>
      <w:r>
        <w:t xml:space="preserve"> </w:t>
      </w:r>
      <w:proofErr w:type="spellStart"/>
      <w:r>
        <w:t>umbsonst</w:t>
      </w:r>
      <w:proofErr w:type="spellEnd"/>
      <w:r>
        <w:t xml:space="preserve"> geben </w:t>
      </w:r>
      <w:proofErr w:type="spellStart"/>
      <w:r>
        <w:t>wil</w:t>
      </w:r>
      <w:proofErr w:type="spellEnd"/>
      <w:r>
        <w:t xml:space="preserve">. Denn Micha eben vom </w:t>
      </w:r>
      <w:proofErr w:type="spellStart"/>
      <w:r>
        <w:t>friden</w:t>
      </w:r>
      <w:proofErr w:type="spellEnd"/>
      <w:r>
        <w:t xml:space="preserve"> redet davon Paulus Ro. 5. spricht / Durch den </w:t>
      </w:r>
      <w:proofErr w:type="spellStart"/>
      <w:r>
        <w:t>glawben</w:t>
      </w:r>
      <w:proofErr w:type="spellEnd"/>
      <w:r>
        <w:t xml:space="preserve"> haben wir </w:t>
      </w:r>
      <w:proofErr w:type="spellStart"/>
      <w:r>
        <w:t>frid</w:t>
      </w:r>
      <w:proofErr w:type="spellEnd"/>
      <w:r>
        <w:t xml:space="preserve"> mit Gott / welcher innerliche </w:t>
      </w:r>
      <w:proofErr w:type="spellStart"/>
      <w:r>
        <w:t>fride</w:t>
      </w:r>
      <w:proofErr w:type="spellEnd"/>
      <w:r>
        <w:t xml:space="preserve"> des </w:t>
      </w:r>
      <w:proofErr w:type="spellStart"/>
      <w:r>
        <w:t>glawbens</w:t>
      </w:r>
      <w:proofErr w:type="spellEnd"/>
      <w:r>
        <w:t xml:space="preserve"> mit Gott </w:t>
      </w:r>
      <w:proofErr w:type="spellStart"/>
      <w:r>
        <w:t>gebiret</w:t>
      </w:r>
      <w:proofErr w:type="spellEnd"/>
      <w:r>
        <w:t xml:space="preserve"> den </w:t>
      </w:r>
      <w:proofErr w:type="spellStart"/>
      <w:r>
        <w:t>eusserlichen</w:t>
      </w:r>
      <w:proofErr w:type="spellEnd"/>
      <w:r>
        <w:t xml:space="preserve"> </w:t>
      </w:r>
      <w:proofErr w:type="spellStart"/>
      <w:r>
        <w:t>friden</w:t>
      </w:r>
      <w:proofErr w:type="spellEnd"/>
      <w:r>
        <w:t xml:space="preserve"> der liebe mit dem </w:t>
      </w:r>
      <w:proofErr w:type="spellStart"/>
      <w:r>
        <w:t>Nehisten</w:t>
      </w:r>
      <w:proofErr w:type="spellEnd"/>
      <w:r>
        <w:t xml:space="preserve">: wie Paulus auch ein Christlich wesen beschreibet da er spricht Gal. 5. In CHRISTO JESU gilt der </w:t>
      </w:r>
      <w:proofErr w:type="spellStart"/>
      <w:r>
        <w:t>glawbe</w:t>
      </w:r>
      <w:proofErr w:type="spellEnd"/>
      <w:r>
        <w:t xml:space="preserve"> so durch die liebe </w:t>
      </w:r>
      <w:proofErr w:type="spellStart"/>
      <w:r>
        <w:t>thettig</w:t>
      </w:r>
      <w:proofErr w:type="spellEnd"/>
      <w:r>
        <w:t xml:space="preserve"> ist. Desgleichen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(Ein jeder wird unter seinen Weinstock und </w:t>
      </w:r>
      <w:proofErr w:type="spellStart"/>
      <w:r>
        <w:t>Feigenbawm</w:t>
      </w:r>
      <w:proofErr w:type="spellEnd"/>
      <w:r>
        <w:t xml:space="preserve"> </w:t>
      </w:r>
      <w:proofErr w:type="spellStart"/>
      <w:r>
        <w:t>wonen</w:t>
      </w:r>
      <w:proofErr w:type="spellEnd"/>
      <w:r>
        <w:t xml:space="preserve"> on </w:t>
      </w:r>
      <w:proofErr w:type="spellStart"/>
      <w:r>
        <w:t>schewe</w:t>
      </w:r>
      <w:proofErr w:type="spellEnd"/>
      <w:r>
        <w:t xml:space="preserve">) durch ein </w:t>
      </w:r>
      <w:proofErr w:type="spellStart"/>
      <w:r>
        <w:t>gleichnis</w:t>
      </w:r>
      <w:proofErr w:type="spellEnd"/>
      <w:r>
        <w:t xml:space="preserve"> mancherlei fruchtbarer </w:t>
      </w:r>
      <w:proofErr w:type="spellStart"/>
      <w:r>
        <w:t>bewme</w:t>
      </w:r>
      <w:proofErr w:type="spellEnd"/>
      <w:r>
        <w:t xml:space="preserve"> weissagen / das die Christen mancherlei gaben des </w:t>
      </w:r>
      <w:proofErr w:type="spellStart"/>
      <w:r>
        <w:t>geists</w:t>
      </w:r>
      <w:proofErr w:type="spellEnd"/>
      <w:r>
        <w:t xml:space="preserve"> durchs Evangelion erlangen und ob sie gleich nicht einerlei </w:t>
      </w:r>
      <w:proofErr w:type="spellStart"/>
      <w:r>
        <w:t>ampter</w:t>
      </w:r>
      <w:proofErr w:type="spellEnd"/>
      <w:r>
        <w:t xml:space="preserve"> haben dennoch werden sie eines </w:t>
      </w:r>
      <w:proofErr w:type="spellStart"/>
      <w:r>
        <w:t>glawbens</w:t>
      </w:r>
      <w:proofErr w:type="spellEnd"/>
      <w:r>
        <w:t xml:space="preserve"> sein an CHRISTUM und einander lieb und dienst erzeigen zu </w:t>
      </w:r>
      <w:proofErr w:type="spellStart"/>
      <w:r>
        <w:t>forderung</w:t>
      </w:r>
      <w:proofErr w:type="spellEnd"/>
      <w:r>
        <w:t xml:space="preserve"> des Evangelii / und wird ein </w:t>
      </w:r>
      <w:proofErr w:type="spellStart"/>
      <w:r>
        <w:t>iglicher</w:t>
      </w:r>
      <w:proofErr w:type="spellEnd"/>
      <w:r>
        <w:t xml:space="preserve"> in seinem stand ein fruchtbar Weinstock oder </w:t>
      </w:r>
      <w:proofErr w:type="spellStart"/>
      <w:r>
        <w:t>Feigenbawm</w:t>
      </w:r>
      <w:proofErr w:type="spellEnd"/>
      <w:r>
        <w:t xml:space="preserve"> sein. Das Evangelisch </w:t>
      </w:r>
      <w:proofErr w:type="spellStart"/>
      <w:r>
        <w:t>Predigampt</w:t>
      </w:r>
      <w:proofErr w:type="spellEnd"/>
      <w:r>
        <w:t xml:space="preserve"> und weltlich </w:t>
      </w:r>
      <w:proofErr w:type="spellStart"/>
      <w:r>
        <w:t>Oberckeit</w:t>
      </w:r>
      <w:proofErr w:type="spellEnd"/>
      <w:r>
        <w:t xml:space="preserve"> sind mancherlei </w:t>
      </w:r>
      <w:proofErr w:type="spellStart"/>
      <w:r>
        <w:t>empter</w:t>
      </w:r>
      <w:proofErr w:type="spellEnd"/>
      <w:r>
        <w:t xml:space="preserve"> / wie </w:t>
      </w:r>
      <w:proofErr w:type="spellStart"/>
      <w:r>
        <w:t>Feigenbawm</w:t>
      </w:r>
      <w:proofErr w:type="spellEnd"/>
      <w:r>
        <w:t xml:space="preserve"> und Weinstock nicht einerlei </w:t>
      </w:r>
      <w:proofErr w:type="spellStart"/>
      <w:r>
        <w:t>fruechte</w:t>
      </w:r>
      <w:proofErr w:type="spellEnd"/>
      <w:r>
        <w:t xml:space="preserve"> bringen / und dienen dennoch beide einem Gott und gemeinem nutz / der Prediger mit </w:t>
      </w:r>
      <w:proofErr w:type="spellStart"/>
      <w:r>
        <w:t>leren</w:t>
      </w:r>
      <w:proofErr w:type="spellEnd"/>
      <w:r>
        <w:t xml:space="preserve"> wie man gerecht und selig werden </w:t>
      </w:r>
      <w:proofErr w:type="spellStart"/>
      <w:r>
        <w:t>sol</w:t>
      </w:r>
      <w:proofErr w:type="spellEnd"/>
      <w:r>
        <w:t xml:space="preserve"> / der Oberherr mit beschirmen die </w:t>
      </w:r>
      <w:proofErr w:type="spellStart"/>
      <w:r>
        <w:t>unterthanen</w:t>
      </w:r>
      <w:proofErr w:type="spellEnd"/>
      <w:r>
        <w:t xml:space="preserve"> das sie in gemeinem </w:t>
      </w:r>
      <w:proofErr w:type="spellStart"/>
      <w:r>
        <w:t>friden</w:t>
      </w:r>
      <w:proofErr w:type="spellEnd"/>
      <w:r>
        <w:t xml:space="preserve"> recht </w:t>
      </w:r>
      <w:proofErr w:type="spellStart"/>
      <w:r>
        <w:t>leren</w:t>
      </w:r>
      <w:proofErr w:type="spellEnd"/>
      <w:r>
        <w:t xml:space="preserve"> und leben nach den </w:t>
      </w:r>
      <w:proofErr w:type="spellStart"/>
      <w:r>
        <w:t>zehen</w:t>
      </w:r>
      <w:proofErr w:type="spellEnd"/>
      <w:r>
        <w:t xml:space="preserve"> </w:t>
      </w:r>
      <w:proofErr w:type="spellStart"/>
      <w:r>
        <w:t>gebotten</w:t>
      </w:r>
      <w:proofErr w:type="spellEnd"/>
      <w:r>
        <w:t xml:space="preserve">. Das er aber spricht (on </w:t>
      </w:r>
      <w:proofErr w:type="spellStart"/>
      <w:r>
        <w:t>schewe</w:t>
      </w:r>
      <w:proofErr w:type="spellEnd"/>
      <w:r>
        <w:t xml:space="preserve">) zeiget an / weil man inwendig </w:t>
      </w:r>
      <w:proofErr w:type="spellStart"/>
      <w:r>
        <w:t>frid</w:t>
      </w:r>
      <w:proofErr w:type="spellEnd"/>
      <w:r>
        <w:t xml:space="preserve"> habe mit Gott durch den </w:t>
      </w:r>
      <w:proofErr w:type="spellStart"/>
      <w:r>
        <w:t>glawben</w:t>
      </w:r>
      <w:proofErr w:type="spellEnd"/>
      <w:r>
        <w:t xml:space="preserve"> an CHRISTUM das man </w:t>
      </w:r>
      <w:proofErr w:type="spellStart"/>
      <w:r>
        <w:t>drumb</w:t>
      </w:r>
      <w:proofErr w:type="spellEnd"/>
      <w:r>
        <w:t xml:space="preserve"> </w:t>
      </w:r>
      <w:proofErr w:type="spellStart"/>
      <w:r>
        <w:t>eusserlichen</w:t>
      </w:r>
      <w:proofErr w:type="spellEnd"/>
      <w:r>
        <w:t xml:space="preserve"> </w:t>
      </w:r>
      <w:proofErr w:type="spellStart"/>
      <w:r>
        <w:t>frid</w:t>
      </w:r>
      <w:proofErr w:type="spellEnd"/>
      <w:r>
        <w:t xml:space="preserve"> haben </w:t>
      </w:r>
      <w:proofErr w:type="spellStart"/>
      <w:r>
        <w:t>muesse</w:t>
      </w:r>
      <w:proofErr w:type="spellEnd"/>
      <w:r>
        <w:t xml:space="preserve"> / sondern wenn Satan die Weltkinder wider die Christen erreget sie </w:t>
      </w:r>
      <w:proofErr w:type="spellStart"/>
      <w:r>
        <w:t>zulestern</w:t>
      </w:r>
      <w:proofErr w:type="spellEnd"/>
      <w:r>
        <w:t xml:space="preserve"> und </w:t>
      </w:r>
      <w:proofErr w:type="spellStart"/>
      <w:r>
        <w:t>zuverfolgen</w:t>
      </w:r>
      <w:proofErr w:type="spellEnd"/>
      <w:r>
        <w:t xml:space="preserve"> / das sie nicht </w:t>
      </w:r>
      <w:proofErr w:type="spellStart"/>
      <w:r>
        <w:t>schewe</w:t>
      </w:r>
      <w:proofErr w:type="spellEnd"/>
      <w:r>
        <w:t xml:space="preserve"> und verzaget werden CHRISTUM </w:t>
      </w:r>
      <w:proofErr w:type="spellStart"/>
      <w:r>
        <w:t>zubekennen</w:t>
      </w:r>
      <w:proofErr w:type="spellEnd"/>
      <w:r>
        <w:t xml:space="preserve"> / sondern je schwerer last je mehr sie der last widerstehen und mit </w:t>
      </w:r>
      <w:proofErr w:type="spellStart"/>
      <w:r>
        <w:t>gebetten</w:t>
      </w:r>
      <w:proofErr w:type="spellEnd"/>
      <w:r>
        <w:t xml:space="preserve"> </w:t>
      </w:r>
      <w:proofErr w:type="spellStart"/>
      <w:r>
        <w:t>auff</w:t>
      </w:r>
      <w:proofErr w:type="spellEnd"/>
      <w:r>
        <w:t xml:space="preserve"> den </w:t>
      </w:r>
      <w:proofErr w:type="spellStart"/>
      <w:r>
        <w:t>glawben</w:t>
      </w:r>
      <w:proofErr w:type="spellEnd"/>
      <w:r>
        <w:t xml:space="preserve"> </w:t>
      </w:r>
      <w:proofErr w:type="spellStart"/>
      <w:r>
        <w:t>erbawet</w:t>
      </w:r>
      <w:proofErr w:type="spellEnd"/>
      <w:r>
        <w:t xml:space="preserve"> wider den Satan sich </w:t>
      </w:r>
      <w:proofErr w:type="spellStart"/>
      <w:r>
        <w:t>aufflehnen</w:t>
      </w:r>
      <w:proofErr w:type="spellEnd"/>
      <w:r>
        <w:t xml:space="preserve"> und sprechen / ist Gott </w:t>
      </w:r>
      <w:proofErr w:type="spellStart"/>
      <w:r>
        <w:t>fur</w:t>
      </w:r>
      <w:proofErr w:type="spellEnd"/>
      <w:r>
        <w:t xml:space="preserve"> uns wer mag wider uns sein.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(Denn des </w:t>
      </w:r>
      <w:proofErr w:type="spellStart"/>
      <w:r>
        <w:t>Hern</w:t>
      </w:r>
      <w:proofErr w:type="spellEnd"/>
      <w:r>
        <w:t xml:space="preserve"> Zebaoth </w:t>
      </w:r>
      <w:proofErr w:type="spellStart"/>
      <w:r>
        <w:t>mund</w:t>
      </w:r>
      <w:proofErr w:type="spellEnd"/>
      <w:r>
        <w:t xml:space="preserve"> hats </w:t>
      </w:r>
      <w:proofErr w:type="spellStart"/>
      <w:r>
        <w:t>gered</w:t>
      </w:r>
      <w:proofErr w:type="spellEnd"/>
      <w:r>
        <w:t xml:space="preserve">) nicht alleine </w:t>
      </w:r>
      <w:proofErr w:type="spellStart"/>
      <w:r>
        <w:t>bekrefftigen</w:t>
      </w:r>
      <w:proofErr w:type="spellEnd"/>
      <w:r>
        <w:t xml:space="preserve"> alles das bisher vom Reich CHRISTI </w:t>
      </w:r>
      <w:proofErr w:type="spellStart"/>
      <w:r>
        <w:t>verheissen</w:t>
      </w:r>
      <w:proofErr w:type="spellEnd"/>
      <w:r>
        <w:t xml:space="preserve"> ist / das es so war </w:t>
      </w:r>
      <w:proofErr w:type="spellStart"/>
      <w:r>
        <w:t>gescheen</w:t>
      </w:r>
      <w:proofErr w:type="spellEnd"/>
      <w:r>
        <w:t xml:space="preserve"> wird als Gott lebet / sondern auch die Juden </w:t>
      </w:r>
      <w:proofErr w:type="spellStart"/>
      <w:r>
        <w:t>vermanen</w:t>
      </w:r>
      <w:proofErr w:type="spellEnd"/>
      <w:r>
        <w:t xml:space="preserve"> / das sie bei leib und leben </w:t>
      </w:r>
      <w:proofErr w:type="spellStart"/>
      <w:r>
        <w:t>darumb</w:t>
      </w:r>
      <w:proofErr w:type="spellEnd"/>
      <w:r>
        <w:t xml:space="preserve"> nicht </w:t>
      </w:r>
      <w:proofErr w:type="spellStart"/>
      <w:r>
        <w:t>verzveivelten</w:t>
      </w:r>
      <w:proofErr w:type="spellEnd"/>
      <w:r>
        <w:t xml:space="preserve"> an der </w:t>
      </w:r>
      <w:proofErr w:type="spellStart"/>
      <w:r>
        <w:t>zukunfft</w:t>
      </w:r>
      <w:proofErr w:type="spellEnd"/>
      <w:r>
        <w:t xml:space="preserve"> CHRISTI das sie </w:t>
      </w:r>
      <w:proofErr w:type="spellStart"/>
      <w:r>
        <w:t>verstoeret</w:t>
      </w:r>
      <w:proofErr w:type="spellEnd"/>
      <w:r>
        <w:t xml:space="preserve"> werden </w:t>
      </w:r>
      <w:proofErr w:type="spellStart"/>
      <w:r>
        <w:t>musten</w:t>
      </w:r>
      <w:proofErr w:type="spellEnd"/>
      <w:r>
        <w:t xml:space="preserve"> </w:t>
      </w:r>
      <w:proofErr w:type="spellStart"/>
      <w:r>
        <w:t>irer</w:t>
      </w:r>
      <w:proofErr w:type="spellEnd"/>
      <w:r>
        <w:t xml:space="preserve"> </w:t>
      </w:r>
      <w:proofErr w:type="spellStart"/>
      <w:r>
        <w:t>suenden</w:t>
      </w:r>
      <w:proofErr w:type="spellEnd"/>
      <w:r>
        <w:t xml:space="preserve"> halben / sondern </w:t>
      </w:r>
      <w:proofErr w:type="spellStart"/>
      <w:r>
        <w:t>darumb</w:t>
      </w:r>
      <w:proofErr w:type="spellEnd"/>
      <w:r>
        <w:t xml:space="preserve"> </w:t>
      </w:r>
      <w:proofErr w:type="spellStart"/>
      <w:r>
        <w:t>glewbeten</w:t>
      </w:r>
      <w:proofErr w:type="spellEnd"/>
      <w:r>
        <w:t xml:space="preserve"> das sie Gott wider </w:t>
      </w:r>
      <w:proofErr w:type="spellStart"/>
      <w:r>
        <w:t>erloesen</w:t>
      </w:r>
      <w:proofErr w:type="spellEnd"/>
      <w:r>
        <w:t xml:space="preserve"> und CHRISTUM senden </w:t>
      </w:r>
      <w:proofErr w:type="spellStart"/>
      <w:r>
        <w:t>wolt</w:t>
      </w:r>
      <w:proofErr w:type="spellEnd"/>
      <w:r>
        <w:t xml:space="preserve"> solche </w:t>
      </w:r>
      <w:proofErr w:type="spellStart"/>
      <w:r>
        <w:t>verheissunge</w:t>
      </w:r>
      <w:proofErr w:type="spellEnd"/>
      <w:r>
        <w:t xml:space="preserve"> </w:t>
      </w:r>
      <w:proofErr w:type="spellStart"/>
      <w:r>
        <w:t>zuerfuellen</w:t>
      </w:r>
      <w:proofErr w:type="spellEnd"/>
      <w:r>
        <w:t xml:space="preserve"> das es des </w:t>
      </w:r>
      <w:proofErr w:type="spellStart"/>
      <w:r>
        <w:t>mund</w:t>
      </w:r>
      <w:proofErr w:type="spellEnd"/>
      <w:r>
        <w:t xml:space="preserve"> </w:t>
      </w:r>
      <w:proofErr w:type="spellStart"/>
      <w:r>
        <w:t>gered</w:t>
      </w:r>
      <w:proofErr w:type="spellEnd"/>
      <w:r>
        <w:t xml:space="preserve"> hat der nicht liegen </w:t>
      </w:r>
      <w:proofErr w:type="spellStart"/>
      <w:r>
        <w:t>kan</w:t>
      </w:r>
      <w:proofErr w:type="spellEnd"/>
      <w:r>
        <w:t xml:space="preserve"> und was er </w:t>
      </w:r>
      <w:proofErr w:type="spellStart"/>
      <w:r>
        <w:t>gered</w:t>
      </w:r>
      <w:proofErr w:type="spellEnd"/>
      <w:r>
        <w:t xml:space="preserve"> auch thun </w:t>
      </w:r>
      <w:proofErr w:type="spellStart"/>
      <w:r>
        <w:t>kan</w:t>
      </w:r>
      <w:proofErr w:type="spellEnd"/>
      <w:r>
        <w:t xml:space="preserve">. Nu </w:t>
      </w:r>
    </w:p>
    <w:p w14:paraId="41670605" w14:textId="77777777" w:rsidR="007C3290" w:rsidRDefault="007C3290" w:rsidP="007C3290">
      <w:pPr>
        <w:pStyle w:val="berschrift3"/>
      </w:pPr>
      <w:r>
        <w:t xml:space="preserve">Wie allezeit und </w:t>
      </w:r>
      <w:proofErr w:type="spellStart"/>
      <w:r>
        <w:t>allethalben</w:t>
      </w:r>
      <w:proofErr w:type="spellEnd"/>
      <w:r>
        <w:t xml:space="preserve"> da Christus </w:t>
      </w:r>
      <w:proofErr w:type="spellStart"/>
      <w:r>
        <w:t>geprediget</w:t>
      </w:r>
      <w:proofErr w:type="spellEnd"/>
      <w:r>
        <w:t xml:space="preserve"> wird Widderchristen sein </w:t>
      </w:r>
      <w:proofErr w:type="spellStart"/>
      <w:r>
        <w:t>muessen</w:t>
      </w:r>
      <w:proofErr w:type="spellEnd"/>
      <w:r>
        <w:t xml:space="preserve"> die rechte Prediger und Christen verfolgen.</w:t>
      </w:r>
    </w:p>
    <w:p w14:paraId="285EC88E" w14:textId="77777777" w:rsidR="007C3290" w:rsidRDefault="007C3290" w:rsidP="007C3290">
      <w:pPr>
        <w:pStyle w:val="StandardWeb"/>
      </w:pPr>
      <w:r>
        <w:t xml:space="preserve">Wie er mit </w:t>
      </w:r>
      <w:proofErr w:type="spellStart"/>
      <w:r>
        <w:t>disen</w:t>
      </w:r>
      <w:proofErr w:type="spellEnd"/>
      <w:r>
        <w:t xml:space="preserve"> </w:t>
      </w:r>
      <w:proofErr w:type="spellStart"/>
      <w:r>
        <w:t>wortten</w:t>
      </w:r>
      <w:proofErr w:type="spellEnd"/>
      <w:r>
        <w:t xml:space="preserve"> (Denn ein </w:t>
      </w:r>
      <w:proofErr w:type="spellStart"/>
      <w:r>
        <w:t>iglich</w:t>
      </w:r>
      <w:proofErr w:type="spellEnd"/>
      <w:r>
        <w:t xml:space="preserve"> </w:t>
      </w:r>
      <w:proofErr w:type="spellStart"/>
      <w:r>
        <w:t>volck</w:t>
      </w:r>
      <w:proofErr w:type="spellEnd"/>
      <w:r>
        <w:t xml:space="preserve"> wird wandeln im Namen seines Gottes) anzeiget / das ein </w:t>
      </w:r>
      <w:proofErr w:type="spellStart"/>
      <w:r>
        <w:t>iglich</w:t>
      </w:r>
      <w:proofErr w:type="spellEnd"/>
      <w:r>
        <w:t xml:space="preserve"> </w:t>
      </w:r>
      <w:proofErr w:type="spellStart"/>
      <w:r>
        <w:t>volck</w:t>
      </w:r>
      <w:proofErr w:type="spellEnd"/>
      <w:r>
        <w:t xml:space="preserve"> so CHRISTUM nicht kennet einen eigen Gottesdienst haben und die Christen mit </w:t>
      </w:r>
      <w:proofErr w:type="spellStart"/>
      <w:r>
        <w:t>irem</w:t>
      </w:r>
      <w:proofErr w:type="spellEnd"/>
      <w:r>
        <w:t xml:space="preserve"> Evangelio verachten werde.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(aber wir werden wandeln im </w:t>
      </w:r>
      <w:proofErr w:type="spellStart"/>
      <w:r>
        <w:t>namen</w:t>
      </w:r>
      <w:proofErr w:type="spellEnd"/>
      <w:r>
        <w:t xml:space="preserve"> des </w:t>
      </w:r>
      <w:proofErr w:type="spellStart"/>
      <w:r>
        <w:t>Hern</w:t>
      </w:r>
      <w:proofErr w:type="spellEnd"/>
      <w:r>
        <w:t xml:space="preserve"> unsers Gottes </w:t>
      </w:r>
      <w:proofErr w:type="spellStart"/>
      <w:r>
        <w:t>imer</w:t>
      </w:r>
      <w:proofErr w:type="spellEnd"/>
      <w:r>
        <w:t xml:space="preserve"> und ewiglich) alle Christen </w:t>
      </w:r>
      <w:proofErr w:type="spellStart"/>
      <w:r>
        <w:t>troesten</w:t>
      </w:r>
      <w:proofErr w:type="spellEnd"/>
      <w:r>
        <w:t xml:space="preserve"> und in </w:t>
      </w:r>
      <w:proofErr w:type="spellStart"/>
      <w:r>
        <w:t>irer</w:t>
      </w:r>
      <w:proofErr w:type="spellEnd"/>
      <w:r>
        <w:t xml:space="preserve"> </w:t>
      </w:r>
      <w:proofErr w:type="spellStart"/>
      <w:r>
        <w:t>persone</w:t>
      </w:r>
      <w:proofErr w:type="spellEnd"/>
      <w:r>
        <w:t xml:space="preserve"> </w:t>
      </w:r>
      <w:proofErr w:type="spellStart"/>
      <w:r>
        <w:t>rhuemen</w:t>
      </w:r>
      <w:proofErr w:type="spellEnd"/>
      <w:r>
        <w:t xml:space="preserve"> und soviel sagen / </w:t>
      </w:r>
      <w:proofErr w:type="spellStart"/>
      <w:r>
        <w:t>rhuemen</w:t>
      </w:r>
      <w:proofErr w:type="spellEnd"/>
      <w:r>
        <w:t xml:space="preserve"> sich die Widderchristen unsere feinde eines falschen Gottesdiensts und verdammen unser </w:t>
      </w:r>
      <w:proofErr w:type="spellStart"/>
      <w:r>
        <w:t>warhafftiges</w:t>
      </w:r>
      <w:proofErr w:type="spellEnd"/>
      <w:r>
        <w:t xml:space="preserve"> Evangelion von dem einigen Gott CHRISTO: </w:t>
      </w:r>
      <w:proofErr w:type="spellStart"/>
      <w:r>
        <w:t>warumb</w:t>
      </w:r>
      <w:proofErr w:type="spellEnd"/>
      <w:r>
        <w:t xml:space="preserve"> sollten denn wir Christen Gotteskinder uns nicht auch </w:t>
      </w:r>
      <w:proofErr w:type="spellStart"/>
      <w:r>
        <w:t>rhuemen</w:t>
      </w:r>
      <w:proofErr w:type="spellEnd"/>
      <w:r>
        <w:t xml:space="preserve"> unsers rechten Gottesdiensts und der Heiden </w:t>
      </w:r>
      <w:proofErr w:type="spellStart"/>
      <w:r>
        <w:t>menschenlere</w:t>
      </w:r>
      <w:proofErr w:type="spellEnd"/>
      <w:r>
        <w:t xml:space="preserve"> verdammen: Sintemal wir </w:t>
      </w:r>
      <w:proofErr w:type="spellStart"/>
      <w:r>
        <w:t>gewis</w:t>
      </w:r>
      <w:proofErr w:type="spellEnd"/>
      <w:r>
        <w:t xml:space="preserve"> sind das unser Gott Jehova </w:t>
      </w:r>
      <w:proofErr w:type="spellStart"/>
      <w:r>
        <w:t>heist</w:t>
      </w:r>
      <w:proofErr w:type="spellEnd"/>
      <w:r>
        <w:t xml:space="preserve"> / </w:t>
      </w:r>
      <w:proofErr w:type="spellStart"/>
      <w:r>
        <w:t>ire</w:t>
      </w:r>
      <w:proofErr w:type="spellEnd"/>
      <w:r>
        <w:t xml:space="preserve"> </w:t>
      </w:r>
      <w:proofErr w:type="spellStart"/>
      <w:r>
        <w:t>goetter</w:t>
      </w:r>
      <w:proofErr w:type="spellEnd"/>
      <w:r>
        <w:t xml:space="preserve"> aber </w:t>
      </w:r>
      <w:proofErr w:type="spellStart"/>
      <w:r>
        <w:t>goetzen</w:t>
      </w:r>
      <w:proofErr w:type="spellEnd"/>
      <w:r>
        <w:t xml:space="preserve"> sind / als </w:t>
      </w:r>
      <w:proofErr w:type="spellStart"/>
      <w:r>
        <w:t>Psal</w:t>
      </w:r>
      <w:proofErr w:type="spellEnd"/>
      <w:r>
        <w:t xml:space="preserve">. 115. zeuget. Mit </w:t>
      </w:r>
      <w:proofErr w:type="spellStart"/>
      <w:r>
        <w:t>disen</w:t>
      </w:r>
      <w:proofErr w:type="spellEnd"/>
      <w:r>
        <w:t xml:space="preserve"> </w:t>
      </w:r>
      <w:proofErr w:type="spellStart"/>
      <w:r>
        <w:t>wortten</w:t>
      </w:r>
      <w:proofErr w:type="spellEnd"/>
      <w:r>
        <w:t xml:space="preserve"> aber (immer und ewiglich) zeiget er an / das alle die in </w:t>
      </w:r>
      <w:proofErr w:type="spellStart"/>
      <w:r>
        <w:t>disem</w:t>
      </w:r>
      <w:proofErr w:type="spellEnd"/>
      <w:r>
        <w:t xml:space="preserve"> leben CHRISTUM zum Gott haben und nach seinem Evangelio wandeln auch nach </w:t>
      </w:r>
      <w:proofErr w:type="spellStart"/>
      <w:r>
        <w:t>disem</w:t>
      </w:r>
      <w:proofErr w:type="spellEnd"/>
      <w:r>
        <w:t xml:space="preserve"> </w:t>
      </w:r>
      <w:proofErr w:type="spellStart"/>
      <w:r>
        <w:t>jamertal</w:t>
      </w:r>
      <w:proofErr w:type="spellEnd"/>
      <w:r>
        <w:t xml:space="preserve"> bei Gott ewigleben werden: alsdenn CHRISTUS </w:t>
      </w:r>
      <w:proofErr w:type="spellStart"/>
      <w:r>
        <w:t>selbs</w:t>
      </w:r>
      <w:proofErr w:type="spellEnd"/>
      <w:r>
        <w:t xml:space="preserve"> spricht Jo. 3. Wer an mich </w:t>
      </w:r>
      <w:proofErr w:type="spellStart"/>
      <w:r>
        <w:t>glewbet</w:t>
      </w:r>
      <w:proofErr w:type="spellEnd"/>
      <w:r>
        <w:t xml:space="preserve"> / der hat das </w:t>
      </w:r>
      <w:proofErr w:type="spellStart"/>
      <w:r>
        <w:t>ewigeleben</w:t>
      </w:r>
      <w:proofErr w:type="spellEnd"/>
      <w:r>
        <w:t xml:space="preserve">. Und </w:t>
      </w:r>
      <w:proofErr w:type="spellStart"/>
      <w:r>
        <w:t>fleusset</w:t>
      </w:r>
      <w:proofErr w:type="spellEnd"/>
      <w:r>
        <w:t xml:space="preserve"> aus </w:t>
      </w:r>
      <w:proofErr w:type="spellStart"/>
      <w:r>
        <w:t>disem</w:t>
      </w:r>
      <w:proofErr w:type="spellEnd"/>
      <w:r>
        <w:t xml:space="preserve"> </w:t>
      </w:r>
      <w:proofErr w:type="spellStart"/>
      <w:r>
        <w:t>brun</w:t>
      </w:r>
      <w:proofErr w:type="spellEnd"/>
      <w:r>
        <w:t xml:space="preserve"> der </w:t>
      </w:r>
      <w:proofErr w:type="spellStart"/>
      <w:r>
        <w:t>Artickel</w:t>
      </w:r>
      <w:proofErr w:type="spellEnd"/>
      <w:r>
        <w:t xml:space="preserve"> unsers </w:t>
      </w:r>
      <w:proofErr w:type="spellStart"/>
      <w:r>
        <w:t>glawbens</w:t>
      </w:r>
      <w:proofErr w:type="spellEnd"/>
      <w:r>
        <w:t xml:space="preserve"> vom ewigen leben des </w:t>
      </w:r>
      <w:proofErr w:type="spellStart"/>
      <w:r>
        <w:t>aufferstanden</w:t>
      </w:r>
      <w:proofErr w:type="spellEnd"/>
      <w:r>
        <w:t xml:space="preserve"> </w:t>
      </w:r>
      <w:proofErr w:type="spellStart"/>
      <w:r>
        <w:t>fleischs</w:t>
      </w:r>
      <w:proofErr w:type="spellEnd"/>
      <w:r>
        <w:t xml:space="preserve">. So </w:t>
      </w:r>
      <w:proofErr w:type="spellStart"/>
      <w:r>
        <w:t>wil</w:t>
      </w:r>
      <w:proofErr w:type="spellEnd"/>
      <w:r>
        <w:t xml:space="preserve"> er mit allen </w:t>
      </w:r>
      <w:proofErr w:type="spellStart"/>
      <w:r>
        <w:t>disen</w:t>
      </w:r>
      <w:proofErr w:type="spellEnd"/>
      <w:r>
        <w:t xml:space="preserve"> </w:t>
      </w:r>
      <w:proofErr w:type="spellStart"/>
      <w:r>
        <w:t>wortten</w:t>
      </w:r>
      <w:proofErr w:type="spellEnd"/>
      <w:r>
        <w:t xml:space="preserve"> (denn ein </w:t>
      </w:r>
      <w:proofErr w:type="spellStart"/>
      <w:r>
        <w:t>iglich</w:t>
      </w:r>
      <w:proofErr w:type="spellEnd"/>
      <w:r>
        <w:t xml:space="preserve"> </w:t>
      </w:r>
      <w:proofErr w:type="spellStart"/>
      <w:r>
        <w:t>volck</w:t>
      </w:r>
      <w:proofErr w:type="spellEnd"/>
      <w:r>
        <w:t xml:space="preserve"> wird wandeln im </w:t>
      </w:r>
      <w:proofErr w:type="spellStart"/>
      <w:r>
        <w:t>namen</w:t>
      </w:r>
      <w:proofErr w:type="spellEnd"/>
      <w:r>
        <w:t xml:space="preserve"> seines Gottes: wir aber werden wandeln im </w:t>
      </w:r>
      <w:proofErr w:type="spellStart"/>
      <w:r>
        <w:t>namen</w:t>
      </w:r>
      <w:proofErr w:type="spellEnd"/>
      <w:r>
        <w:t xml:space="preserve"> des </w:t>
      </w:r>
      <w:proofErr w:type="spellStart"/>
      <w:r>
        <w:t>Hern</w:t>
      </w:r>
      <w:proofErr w:type="spellEnd"/>
      <w:r>
        <w:t xml:space="preserve"> unsers Gottes </w:t>
      </w:r>
      <w:proofErr w:type="spellStart"/>
      <w:r>
        <w:t>imerundewiglich</w:t>
      </w:r>
      <w:proofErr w:type="spellEnd"/>
      <w:r>
        <w:t xml:space="preserve">) weissagen / das sich die Christenheit nur getrost darein setze / wo das Evangelion </w:t>
      </w:r>
      <w:proofErr w:type="spellStart"/>
      <w:r>
        <w:t>geprediget</w:t>
      </w:r>
      <w:proofErr w:type="spellEnd"/>
      <w:r>
        <w:t xml:space="preserve"> wird / das allezeit </w:t>
      </w:r>
      <w:proofErr w:type="spellStart"/>
      <w:r>
        <w:t>leutte</w:t>
      </w:r>
      <w:proofErr w:type="spellEnd"/>
      <w:r>
        <w:t xml:space="preserve"> sein werden die </w:t>
      </w:r>
      <w:proofErr w:type="spellStart"/>
      <w:r>
        <w:t>irem</w:t>
      </w:r>
      <w:proofErr w:type="spellEnd"/>
      <w:r>
        <w:t xml:space="preserve"> falschen Gottesdienst verteidigen und das Evangelion verfolgen werden / die aber CHRISTUM bekennen werden sich dawider lehnen und </w:t>
      </w:r>
      <w:proofErr w:type="spellStart"/>
      <w:r>
        <w:t>iren</w:t>
      </w:r>
      <w:proofErr w:type="spellEnd"/>
      <w:r>
        <w:t xml:space="preserve"> CHRISTUM </w:t>
      </w:r>
      <w:proofErr w:type="spellStart"/>
      <w:r>
        <w:t>hoeher</w:t>
      </w:r>
      <w:proofErr w:type="spellEnd"/>
      <w:r>
        <w:t xml:space="preserve"> </w:t>
      </w:r>
      <w:proofErr w:type="spellStart"/>
      <w:r>
        <w:t>rhuemen</w:t>
      </w:r>
      <w:proofErr w:type="spellEnd"/>
      <w:r>
        <w:t xml:space="preserve"> denn die </w:t>
      </w:r>
      <w:proofErr w:type="spellStart"/>
      <w:r>
        <w:t>Widdersacher</w:t>
      </w:r>
      <w:proofErr w:type="spellEnd"/>
      <w:r>
        <w:t xml:space="preserve"> </w:t>
      </w:r>
      <w:proofErr w:type="spellStart"/>
      <w:r>
        <w:t>ire</w:t>
      </w:r>
      <w:proofErr w:type="spellEnd"/>
      <w:r>
        <w:t xml:space="preserve"> </w:t>
      </w:r>
      <w:proofErr w:type="spellStart"/>
      <w:r>
        <w:t>abgoetter</w:t>
      </w:r>
      <w:proofErr w:type="spellEnd"/>
      <w:r>
        <w:t xml:space="preserve"> </w:t>
      </w:r>
      <w:proofErr w:type="spellStart"/>
      <w:r>
        <w:t>rhuemen</w:t>
      </w:r>
      <w:proofErr w:type="spellEnd"/>
      <w:r>
        <w:t xml:space="preserve"> </w:t>
      </w:r>
      <w:proofErr w:type="spellStart"/>
      <w:r>
        <w:t>koennen</w:t>
      </w:r>
      <w:proofErr w:type="spellEnd"/>
      <w:r>
        <w:t xml:space="preserve">. Als denn </w:t>
      </w:r>
      <w:proofErr w:type="spellStart"/>
      <w:r>
        <w:t>geschach</w:t>
      </w:r>
      <w:proofErr w:type="spellEnd"/>
      <w:r>
        <w:t xml:space="preserve"> da CHRISTUS und seine Apostel </w:t>
      </w:r>
      <w:proofErr w:type="spellStart"/>
      <w:r>
        <w:t>predigeten</w:t>
      </w:r>
      <w:proofErr w:type="spellEnd"/>
      <w:r>
        <w:t xml:space="preserve"> / das sich Juden und Heiden dawider </w:t>
      </w:r>
      <w:proofErr w:type="spellStart"/>
      <w:r>
        <w:t>legeten</w:t>
      </w:r>
      <w:proofErr w:type="spellEnd"/>
      <w:r>
        <w:t xml:space="preserve"> und ein </w:t>
      </w:r>
      <w:proofErr w:type="spellStart"/>
      <w:r>
        <w:t>iglicher</w:t>
      </w:r>
      <w:proofErr w:type="spellEnd"/>
      <w:r>
        <w:t xml:space="preserve"> seine </w:t>
      </w:r>
      <w:proofErr w:type="spellStart"/>
      <w:r>
        <w:t>goetzen</w:t>
      </w:r>
      <w:proofErr w:type="spellEnd"/>
      <w:r>
        <w:t xml:space="preserve"> verteidiget und das Evangelion CHRISTI verachtet / je mehr aber die Widderchristen </w:t>
      </w:r>
      <w:proofErr w:type="spellStart"/>
      <w:r>
        <w:t>wuetenden</w:t>
      </w:r>
      <w:proofErr w:type="spellEnd"/>
      <w:r>
        <w:t xml:space="preserve"> je mehr CHRISTUS und seine Apostel das </w:t>
      </w:r>
      <w:proofErr w:type="spellStart"/>
      <w:r>
        <w:t>wortt</w:t>
      </w:r>
      <w:proofErr w:type="spellEnd"/>
      <w:r>
        <w:t xml:space="preserve"> </w:t>
      </w:r>
      <w:proofErr w:type="spellStart"/>
      <w:r>
        <w:t>bekenneten</w:t>
      </w:r>
      <w:proofErr w:type="spellEnd"/>
      <w:r>
        <w:t xml:space="preserve"> und Gott </w:t>
      </w:r>
      <w:proofErr w:type="spellStart"/>
      <w:r>
        <w:t>preiseten</w:t>
      </w:r>
      <w:proofErr w:type="spellEnd"/>
      <w:r>
        <w:t xml:space="preserve">. Ein Christen mag </w:t>
      </w:r>
      <w:proofErr w:type="spellStart"/>
      <w:r>
        <w:t>wol</w:t>
      </w:r>
      <w:proofErr w:type="spellEnd"/>
      <w:r>
        <w:t xml:space="preserve"> in seinen eigen </w:t>
      </w:r>
      <w:proofErr w:type="spellStart"/>
      <w:r>
        <w:t>sachen</w:t>
      </w:r>
      <w:proofErr w:type="spellEnd"/>
      <w:r>
        <w:t xml:space="preserve"> </w:t>
      </w:r>
      <w:proofErr w:type="spellStart"/>
      <w:r>
        <w:t>demuettig</w:t>
      </w:r>
      <w:proofErr w:type="spellEnd"/>
      <w:r>
        <w:t xml:space="preserve"> </w:t>
      </w:r>
      <w:proofErr w:type="spellStart"/>
      <w:r>
        <w:t>gedultig</w:t>
      </w:r>
      <w:proofErr w:type="spellEnd"/>
      <w:r>
        <w:t xml:space="preserve"> milde sein / wenn man aber das Evangelion und CHRISTUM verachtet so mag er </w:t>
      </w:r>
      <w:proofErr w:type="spellStart"/>
      <w:r>
        <w:t>stoltz</w:t>
      </w:r>
      <w:proofErr w:type="spellEnd"/>
      <w:r>
        <w:t xml:space="preserve"> ungeduldig trotzig sein die </w:t>
      </w:r>
      <w:proofErr w:type="spellStart"/>
      <w:r>
        <w:t>warheit</w:t>
      </w:r>
      <w:proofErr w:type="spellEnd"/>
      <w:r>
        <w:t xml:space="preserve"> </w:t>
      </w:r>
      <w:proofErr w:type="spellStart"/>
      <w:r>
        <w:t>zuverteidigen</w:t>
      </w:r>
      <w:proofErr w:type="spellEnd"/>
      <w:r>
        <w:t xml:space="preserve"> und CHRISTUM </w:t>
      </w:r>
      <w:proofErr w:type="spellStart"/>
      <w:r>
        <w:t>zubekennen</w:t>
      </w:r>
      <w:proofErr w:type="spellEnd"/>
      <w:r>
        <w:t xml:space="preserve">: wie CHRISTUS auch </w:t>
      </w:r>
      <w:proofErr w:type="spellStart"/>
      <w:r>
        <w:t>selbs</w:t>
      </w:r>
      <w:proofErr w:type="spellEnd"/>
      <w:r>
        <w:t xml:space="preserve"> nicht leiden kund das man in einen </w:t>
      </w:r>
      <w:proofErr w:type="spellStart"/>
      <w:r>
        <w:t>Teuffel</w:t>
      </w:r>
      <w:proofErr w:type="spellEnd"/>
      <w:r>
        <w:t xml:space="preserve"> schalt. Jo. 8. ob er gleich </w:t>
      </w:r>
      <w:proofErr w:type="spellStart"/>
      <w:r>
        <w:t>auffs</w:t>
      </w:r>
      <w:proofErr w:type="spellEnd"/>
      <w:r>
        <w:t xml:space="preserve"> </w:t>
      </w:r>
      <w:proofErr w:type="spellStart"/>
      <w:r>
        <w:t>scheltwortte</w:t>
      </w:r>
      <w:proofErr w:type="spellEnd"/>
      <w:r>
        <w:t xml:space="preserve"> Samariter nicht viel </w:t>
      </w:r>
      <w:proofErr w:type="spellStart"/>
      <w:r>
        <w:t>antworttet</w:t>
      </w:r>
      <w:proofErr w:type="spellEnd"/>
      <w:r>
        <w:t xml:space="preserve">. Bisher vom Reich CHRISTI so durchs Evangelion zu Jerusalem </w:t>
      </w:r>
      <w:proofErr w:type="spellStart"/>
      <w:r>
        <w:t>anfahen</w:t>
      </w:r>
      <w:proofErr w:type="spellEnd"/>
      <w:r>
        <w:t xml:space="preserve"> und alle Heiden zum </w:t>
      </w:r>
      <w:proofErr w:type="spellStart"/>
      <w:r>
        <w:t>Himelreich</w:t>
      </w:r>
      <w:proofErr w:type="spellEnd"/>
      <w:r>
        <w:t xml:space="preserve"> </w:t>
      </w:r>
      <w:proofErr w:type="spellStart"/>
      <w:r>
        <w:t>beruffen</w:t>
      </w:r>
      <w:proofErr w:type="spellEnd"/>
      <w:r>
        <w:t xml:space="preserve"> </w:t>
      </w:r>
      <w:proofErr w:type="spellStart"/>
      <w:r>
        <w:t>sol</w:t>
      </w:r>
      <w:proofErr w:type="spellEnd"/>
      <w:r>
        <w:t xml:space="preserve"> unter welche die Juden </w:t>
      </w:r>
      <w:proofErr w:type="spellStart"/>
      <w:r>
        <w:t>zustrewet</w:t>
      </w:r>
      <w:proofErr w:type="spellEnd"/>
      <w:r>
        <w:t xml:space="preserve"> werden sollen. Nu </w:t>
      </w:r>
    </w:p>
    <w:p w14:paraId="5740C826" w14:textId="77777777" w:rsidR="007C3290" w:rsidRDefault="007C3290" w:rsidP="007C3290">
      <w:pPr>
        <w:pStyle w:val="berschrift3"/>
      </w:pPr>
      <w:r>
        <w:t xml:space="preserve">Wie Gott das </w:t>
      </w:r>
      <w:proofErr w:type="spellStart"/>
      <w:r>
        <w:t>verstoeret</w:t>
      </w:r>
      <w:proofErr w:type="spellEnd"/>
      <w:r>
        <w:t xml:space="preserve"> Reich Israel auch zum Reich Christi bringen </w:t>
      </w:r>
      <w:proofErr w:type="spellStart"/>
      <w:r>
        <w:t>wil</w:t>
      </w:r>
      <w:proofErr w:type="spellEnd"/>
      <w:r>
        <w:t xml:space="preserve"> durchs Evangelion.</w:t>
      </w:r>
    </w:p>
    <w:p w14:paraId="6B4B4E77" w14:textId="77777777" w:rsidR="007C3290" w:rsidRDefault="007C3290" w:rsidP="007C3290">
      <w:pPr>
        <w:pStyle w:val="StandardWeb"/>
      </w:pPr>
      <w:r>
        <w:t xml:space="preserve">Mit </w:t>
      </w:r>
      <w:proofErr w:type="spellStart"/>
      <w:r>
        <w:t>disen</w:t>
      </w:r>
      <w:proofErr w:type="spellEnd"/>
      <w:r>
        <w:t xml:space="preserve"> </w:t>
      </w:r>
      <w:proofErr w:type="spellStart"/>
      <w:r>
        <w:t>wortten</w:t>
      </w:r>
      <w:proofErr w:type="spellEnd"/>
      <w:r>
        <w:t xml:space="preserve"> (</w:t>
      </w:r>
      <w:proofErr w:type="spellStart"/>
      <w:r>
        <w:t>zurselben</w:t>
      </w:r>
      <w:proofErr w:type="spellEnd"/>
      <w:r>
        <w:t xml:space="preserve"> zeit) </w:t>
      </w:r>
      <w:proofErr w:type="spellStart"/>
      <w:r>
        <w:t>deuttet</w:t>
      </w:r>
      <w:proofErr w:type="spellEnd"/>
      <w:r>
        <w:t xml:space="preserve"> er </w:t>
      </w:r>
      <w:proofErr w:type="spellStart"/>
      <w:r>
        <w:t>auff</w:t>
      </w:r>
      <w:proofErr w:type="spellEnd"/>
      <w:r>
        <w:t xml:space="preserve"> die zeit CHRISTI. Die </w:t>
      </w:r>
      <w:proofErr w:type="spellStart"/>
      <w:r>
        <w:t>lame</w:t>
      </w:r>
      <w:proofErr w:type="spellEnd"/>
      <w:r>
        <w:t xml:space="preserve"> und </w:t>
      </w:r>
      <w:proofErr w:type="spellStart"/>
      <w:r>
        <w:t>verstossene</w:t>
      </w:r>
      <w:proofErr w:type="spellEnd"/>
      <w:r>
        <w:t xml:space="preserve"> / ist das Haus Israel / welches so </w:t>
      </w:r>
      <w:proofErr w:type="spellStart"/>
      <w:r>
        <w:t>verstoeret</w:t>
      </w:r>
      <w:proofErr w:type="spellEnd"/>
      <w:r>
        <w:t xml:space="preserve"> werden </w:t>
      </w:r>
      <w:proofErr w:type="spellStart"/>
      <w:r>
        <w:t>sol</w:t>
      </w:r>
      <w:proofErr w:type="spellEnd"/>
      <w:r>
        <w:t xml:space="preserve"> das Micha 2. spricht / </w:t>
      </w:r>
      <w:proofErr w:type="spellStart"/>
      <w:r>
        <w:t>Ir</w:t>
      </w:r>
      <w:proofErr w:type="spellEnd"/>
      <w:r>
        <w:t xml:space="preserve"> werdet keinen teil behalten in der gemeine des </w:t>
      </w:r>
      <w:proofErr w:type="spellStart"/>
      <w:r>
        <w:t>Hern</w:t>
      </w:r>
      <w:proofErr w:type="spellEnd"/>
      <w:r>
        <w:t xml:space="preserve"> / das ist / solang Mosi </w:t>
      </w:r>
      <w:proofErr w:type="spellStart"/>
      <w:r>
        <w:t>regiment</w:t>
      </w:r>
      <w:proofErr w:type="spellEnd"/>
      <w:r>
        <w:t xml:space="preserve"> stehet wird Israel nicht wider in sein </w:t>
      </w:r>
      <w:proofErr w:type="spellStart"/>
      <w:r>
        <w:t>land</w:t>
      </w:r>
      <w:proofErr w:type="spellEnd"/>
      <w:r>
        <w:t xml:space="preserve"> </w:t>
      </w:r>
      <w:proofErr w:type="spellStart"/>
      <w:r>
        <w:t>komen</w:t>
      </w:r>
      <w:proofErr w:type="spellEnd"/>
      <w:r>
        <w:t xml:space="preserve">. </w:t>
      </w:r>
      <w:proofErr w:type="spellStart"/>
      <w:r>
        <w:t>Darumb</w:t>
      </w:r>
      <w:proofErr w:type="spellEnd"/>
      <w:r>
        <w:t xml:space="preserve"> aber nennet er das Haus Israel </w:t>
      </w:r>
      <w:proofErr w:type="spellStart"/>
      <w:r>
        <w:t>lame</w:t>
      </w:r>
      <w:proofErr w:type="spellEnd"/>
      <w:r>
        <w:t xml:space="preserve"> / das es allezeit </w:t>
      </w:r>
      <w:proofErr w:type="spellStart"/>
      <w:r>
        <w:t>abgottereie</w:t>
      </w:r>
      <w:proofErr w:type="spellEnd"/>
      <w:r>
        <w:t xml:space="preserve"> triebe und sich nicht </w:t>
      </w:r>
      <w:proofErr w:type="spellStart"/>
      <w:r>
        <w:t>bekerete</w:t>
      </w:r>
      <w:proofErr w:type="spellEnd"/>
      <w:r>
        <w:t xml:space="preserve"> / nachdem es sich vom haus Juda </w:t>
      </w:r>
      <w:proofErr w:type="spellStart"/>
      <w:r>
        <w:t>trennete</w:t>
      </w:r>
      <w:proofErr w:type="spellEnd"/>
      <w:r>
        <w:t xml:space="preserve">. </w:t>
      </w:r>
      <w:proofErr w:type="spellStart"/>
      <w:r>
        <w:t>Verstossene</w:t>
      </w:r>
      <w:proofErr w:type="spellEnd"/>
      <w:r>
        <w:t xml:space="preserve"> aber wird es </w:t>
      </w:r>
      <w:proofErr w:type="spellStart"/>
      <w:r>
        <w:t>genennet</w:t>
      </w:r>
      <w:proofErr w:type="spellEnd"/>
      <w:r>
        <w:t xml:space="preserve"> / das es </w:t>
      </w:r>
      <w:proofErr w:type="spellStart"/>
      <w:r>
        <w:t>umb</w:t>
      </w:r>
      <w:proofErr w:type="spellEnd"/>
      <w:r>
        <w:t xml:space="preserve"> </w:t>
      </w:r>
      <w:proofErr w:type="spellStart"/>
      <w:r>
        <w:t>abgottereie</w:t>
      </w:r>
      <w:proofErr w:type="spellEnd"/>
      <w:r>
        <w:t xml:space="preserve"> willen </w:t>
      </w:r>
      <w:proofErr w:type="spellStart"/>
      <w:r>
        <w:t>verstossen</w:t>
      </w:r>
      <w:proofErr w:type="spellEnd"/>
      <w:r>
        <w:t xml:space="preserve"> werden </w:t>
      </w:r>
      <w:proofErr w:type="spellStart"/>
      <w:r>
        <w:t>solt</w:t>
      </w:r>
      <w:proofErr w:type="spellEnd"/>
      <w:r>
        <w:t xml:space="preserve">. Mit </w:t>
      </w:r>
      <w:proofErr w:type="spellStart"/>
      <w:r>
        <w:t>disen</w:t>
      </w:r>
      <w:proofErr w:type="spellEnd"/>
      <w:r>
        <w:t xml:space="preserve"> </w:t>
      </w:r>
      <w:proofErr w:type="spellStart"/>
      <w:r>
        <w:t>wortten</w:t>
      </w:r>
      <w:proofErr w:type="spellEnd"/>
      <w:r>
        <w:t xml:space="preserve"> aber (ich </w:t>
      </w:r>
      <w:proofErr w:type="spellStart"/>
      <w:r>
        <w:t>wil</w:t>
      </w:r>
      <w:proofErr w:type="spellEnd"/>
      <w:r>
        <w:t xml:space="preserve"> die </w:t>
      </w:r>
      <w:proofErr w:type="spellStart"/>
      <w:r>
        <w:t>lame</w:t>
      </w:r>
      <w:proofErr w:type="spellEnd"/>
      <w:r>
        <w:t xml:space="preserve"> </w:t>
      </w:r>
      <w:proofErr w:type="spellStart"/>
      <w:r>
        <w:t>versamlen</w:t>
      </w:r>
      <w:proofErr w:type="spellEnd"/>
      <w:r>
        <w:t xml:space="preserve"> und die </w:t>
      </w:r>
      <w:proofErr w:type="spellStart"/>
      <w:r>
        <w:t>verstossene</w:t>
      </w:r>
      <w:proofErr w:type="spellEnd"/>
      <w:r>
        <w:t xml:space="preserve"> </w:t>
      </w:r>
      <w:proofErr w:type="spellStart"/>
      <w:r>
        <w:t>zuhauff</w:t>
      </w:r>
      <w:proofErr w:type="spellEnd"/>
      <w:r>
        <w:t xml:space="preserve"> bringen und die ich </w:t>
      </w:r>
      <w:proofErr w:type="spellStart"/>
      <w:r>
        <w:t>geplaget</w:t>
      </w:r>
      <w:proofErr w:type="spellEnd"/>
      <w:r>
        <w:t xml:space="preserve"> habe / und </w:t>
      </w:r>
      <w:proofErr w:type="spellStart"/>
      <w:r>
        <w:t>wil</w:t>
      </w:r>
      <w:proofErr w:type="spellEnd"/>
      <w:r>
        <w:t xml:space="preserve"> die </w:t>
      </w:r>
      <w:proofErr w:type="spellStart"/>
      <w:r>
        <w:t>lame</w:t>
      </w:r>
      <w:proofErr w:type="spellEnd"/>
      <w:r>
        <w:t xml:space="preserve"> machen das sie erben haben </w:t>
      </w:r>
      <w:proofErr w:type="spellStart"/>
      <w:r>
        <w:t>sol</w:t>
      </w:r>
      <w:proofErr w:type="spellEnd"/>
      <w:r>
        <w:t xml:space="preserve"> und die </w:t>
      </w:r>
      <w:proofErr w:type="spellStart"/>
      <w:r>
        <w:t>verstossene</w:t>
      </w:r>
      <w:proofErr w:type="spellEnd"/>
      <w:r>
        <w:t xml:space="preserve"> zum </w:t>
      </w:r>
      <w:proofErr w:type="spellStart"/>
      <w:r>
        <w:t>grossen</w:t>
      </w:r>
      <w:proofErr w:type="spellEnd"/>
      <w:r>
        <w:t xml:space="preserve"> </w:t>
      </w:r>
      <w:proofErr w:type="spellStart"/>
      <w:r>
        <w:t>volck</w:t>
      </w:r>
      <w:proofErr w:type="spellEnd"/>
      <w:r>
        <w:t xml:space="preserve"> machen) das </w:t>
      </w:r>
      <w:proofErr w:type="spellStart"/>
      <w:r>
        <w:t>verstoeret</w:t>
      </w:r>
      <w:proofErr w:type="spellEnd"/>
      <w:r>
        <w:t xml:space="preserve"> haus </w:t>
      </w:r>
      <w:proofErr w:type="spellStart"/>
      <w:r>
        <w:t>troesten</w:t>
      </w:r>
      <w:proofErr w:type="spellEnd"/>
      <w:r>
        <w:t xml:space="preserve"> also / </w:t>
      </w:r>
      <w:proofErr w:type="spellStart"/>
      <w:r>
        <w:t>wiewol</w:t>
      </w:r>
      <w:proofErr w:type="spellEnd"/>
      <w:r>
        <w:t xml:space="preserve"> es </w:t>
      </w:r>
      <w:proofErr w:type="spellStart"/>
      <w:r>
        <w:t>leiplich</w:t>
      </w:r>
      <w:proofErr w:type="spellEnd"/>
      <w:r>
        <w:t xml:space="preserve"> </w:t>
      </w:r>
      <w:proofErr w:type="spellStart"/>
      <w:r>
        <w:t>nimermehr</w:t>
      </w:r>
      <w:proofErr w:type="spellEnd"/>
      <w:r>
        <w:t xml:space="preserve"> in sein </w:t>
      </w:r>
      <w:proofErr w:type="spellStart"/>
      <w:r>
        <w:t>land</w:t>
      </w:r>
      <w:proofErr w:type="spellEnd"/>
      <w:r>
        <w:t xml:space="preserve"> </w:t>
      </w:r>
      <w:proofErr w:type="spellStart"/>
      <w:r>
        <w:t>widerkomen</w:t>
      </w:r>
      <w:proofErr w:type="spellEnd"/>
      <w:r>
        <w:t xml:space="preserve"> </w:t>
      </w:r>
      <w:proofErr w:type="spellStart"/>
      <w:r>
        <w:t>sol</w:t>
      </w:r>
      <w:proofErr w:type="spellEnd"/>
      <w:r>
        <w:t xml:space="preserve"> dasselbe </w:t>
      </w:r>
      <w:proofErr w:type="spellStart"/>
      <w:r>
        <w:t>zubesitzen</w:t>
      </w:r>
      <w:proofErr w:type="spellEnd"/>
      <w:r>
        <w:t xml:space="preserve"> / dennoch sollen sie durchs Evangelion zum </w:t>
      </w:r>
      <w:proofErr w:type="spellStart"/>
      <w:r>
        <w:t>Himelreich</w:t>
      </w:r>
      <w:proofErr w:type="spellEnd"/>
      <w:r>
        <w:t xml:space="preserve"> </w:t>
      </w:r>
      <w:proofErr w:type="spellStart"/>
      <w:r>
        <w:t>beruffen</w:t>
      </w:r>
      <w:proofErr w:type="spellEnd"/>
      <w:r>
        <w:t xml:space="preserve"> werden bei Gott ewiglich </w:t>
      </w:r>
      <w:proofErr w:type="spellStart"/>
      <w:r>
        <w:t>zuwonen</w:t>
      </w:r>
      <w:proofErr w:type="spellEnd"/>
      <w:r>
        <w:t xml:space="preserve"> / das </w:t>
      </w:r>
      <w:proofErr w:type="spellStart"/>
      <w:r>
        <w:t>wol</w:t>
      </w:r>
      <w:proofErr w:type="spellEnd"/>
      <w:r>
        <w:t xml:space="preserve"> besser ist denn ins </w:t>
      </w:r>
      <w:proofErr w:type="spellStart"/>
      <w:r>
        <w:t>land</w:t>
      </w:r>
      <w:proofErr w:type="spellEnd"/>
      <w:r>
        <w:t xml:space="preserve"> Israel wider </w:t>
      </w:r>
      <w:proofErr w:type="spellStart"/>
      <w:r>
        <w:t>komen</w:t>
      </w:r>
      <w:proofErr w:type="spellEnd"/>
      <w:r>
        <w:t xml:space="preserve"> und doch endlich draus </w:t>
      </w:r>
      <w:proofErr w:type="spellStart"/>
      <w:r>
        <w:t>muessen</w:t>
      </w:r>
      <w:proofErr w:type="spellEnd"/>
      <w:r>
        <w:t xml:space="preserve"> ewiglich. Der Herr ist CHRISTUS welcher </w:t>
      </w:r>
      <w:proofErr w:type="spellStart"/>
      <w:r>
        <w:t>darumb</w:t>
      </w:r>
      <w:proofErr w:type="spellEnd"/>
      <w:r>
        <w:t xml:space="preserve"> Jehova </w:t>
      </w:r>
      <w:proofErr w:type="spellStart"/>
      <w:r>
        <w:t>genennet</w:t>
      </w:r>
      <w:proofErr w:type="spellEnd"/>
      <w:r>
        <w:t xml:space="preserve"> das er </w:t>
      </w:r>
      <w:proofErr w:type="spellStart"/>
      <w:r>
        <w:t>warer</w:t>
      </w:r>
      <w:proofErr w:type="spellEnd"/>
      <w:r>
        <w:t xml:space="preserve"> Gott ist: Wie auch </w:t>
      </w:r>
      <w:proofErr w:type="spellStart"/>
      <w:r>
        <w:t>Jere</w:t>
      </w:r>
      <w:proofErr w:type="spellEnd"/>
      <w:r>
        <w:t xml:space="preserve">. 23. </w:t>
      </w:r>
      <w:proofErr w:type="spellStart"/>
      <w:r>
        <w:t>zion</w:t>
      </w:r>
      <w:proofErr w:type="spellEnd"/>
      <w:r>
        <w:t xml:space="preserve"> / ist die Christenheit </w:t>
      </w:r>
      <w:proofErr w:type="spellStart"/>
      <w:r>
        <w:t>nemlich</w:t>
      </w:r>
      <w:proofErr w:type="spellEnd"/>
      <w:r>
        <w:t xml:space="preserve"> alle die dem Evangelio zu </w:t>
      </w:r>
      <w:proofErr w:type="spellStart"/>
      <w:r>
        <w:t>zion</w:t>
      </w:r>
      <w:proofErr w:type="spellEnd"/>
      <w:r>
        <w:t xml:space="preserve"> angefangen </w:t>
      </w:r>
      <w:proofErr w:type="spellStart"/>
      <w:r>
        <w:t>zupredigen</w:t>
      </w:r>
      <w:proofErr w:type="spellEnd"/>
      <w:r>
        <w:t xml:space="preserve"> </w:t>
      </w:r>
      <w:proofErr w:type="spellStart"/>
      <w:r>
        <w:t>glewben</w:t>
      </w:r>
      <w:proofErr w:type="spellEnd"/>
      <w:r>
        <w:t xml:space="preserve">. Uber </w:t>
      </w:r>
      <w:proofErr w:type="spellStart"/>
      <w:r>
        <w:t>dis</w:t>
      </w:r>
      <w:proofErr w:type="spellEnd"/>
      <w:r>
        <w:t xml:space="preserve"> </w:t>
      </w:r>
      <w:proofErr w:type="spellStart"/>
      <w:r>
        <w:t>zion</w:t>
      </w:r>
      <w:proofErr w:type="spellEnd"/>
      <w:r>
        <w:t xml:space="preserve"> nicht von steinen und </w:t>
      </w:r>
      <w:proofErr w:type="spellStart"/>
      <w:r>
        <w:t>holtz</w:t>
      </w:r>
      <w:proofErr w:type="spellEnd"/>
      <w:r>
        <w:t xml:space="preserve"> </w:t>
      </w:r>
      <w:proofErr w:type="spellStart"/>
      <w:r>
        <w:t>erbawet</w:t>
      </w:r>
      <w:proofErr w:type="spellEnd"/>
      <w:r>
        <w:t xml:space="preserve"> / wird CHRISTUS mit seinem </w:t>
      </w:r>
      <w:proofErr w:type="spellStart"/>
      <w:r>
        <w:t>wortt</w:t>
      </w:r>
      <w:proofErr w:type="spellEnd"/>
      <w:r>
        <w:t xml:space="preserve"> und geist </w:t>
      </w:r>
      <w:proofErr w:type="spellStart"/>
      <w:r>
        <w:t>regiren</w:t>
      </w:r>
      <w:proofErr w:type="spellEnd"/>
      <w:r>
        <w:t xml:space="preserve"> / nach der </w:t>
      </w:r>
      <w:proofErr w:type="spellStart"/>
      <w:r>
        <w:t>weissagung</w:t>
      </w:r>
      <w:proofErr w:type="spellEnd"/>
      <w:r>
        <w:t xml:space="preserve"> des andern Psalms. Wie aber der </w:t>
      </w:r>
      <w:proofErr w:type="spellStart"/>
      <w:r>
        <w:t>Koenig</w:t>
      </w:r>
      <w:proofErr w:type="spellEnd"/>
      <w:r>
        <w:t xml:space="preserve"> arm ist </w:t>
      </w:r>
      <w:proofErr w:type="spellStart"/>
      <w:r>
        <w:t>auff</w:t>
      </w:r>
      <w:proofErr w:type="spellEnd"/>
      <w:r>
        <w:t xml:space="preserve"> erden Sach. 9. Also sind alle die im </w:t>
      </w:r>
      <w:proofErr w:type="spellStart"/>
      <w:r>
        <w:t>unterthenig</w:t>
      </w:r>
      <w:proofErr w:type="spellEnd"/>
      <w:r>
        <w:t xml:space="preserve"> sind auch arm und </w:t>
      </w:r>
      <w:proofErr w:type="spellStart"/>
      <w:r>
        <w:t>mueheselig</w:t>
      </w:r>
      <w:proofErr w:type="spellEnd"/>
      <w:r>
        <w:t xml:space="preserve"> </w:t>
      </w:r>
      <w:proofErr w:type="spellStart"/>
      <w:r>
        <w:t>auff</w:t>
      </w:r>
      <w:proofErr w:type="spellEnd"/>
      <w:r>
        <w:t xml:space="preserve"> erden und haben kein gut von </w:t>
      </w:r>
      <w:proofErr w:type="spellStart"/>
      <w:r>
        <w:t>irem</w:t>
      </w:r>
      <w:proofErr w:type="spellEnd"/>
      <w:r>
        <w:t xml:space="preserve"> </w:t>
      </w:r>
      <w:proofErr w:type="spellStart"/>
      <w:r>
        <w:t>Koenig</w:t>
      </w:r>
      <w:proofErr w:type="spellEnd"/>
      <w:r>
        <w:t xml:space="preserve"> denn das </w:t>
      </w:r>
      <w:proofErr w:type="spellStart"/>
      <w:r>
        <w:t>ewigeleben</w:t>
      </w:r>
      <w:proofErr w:type="spellEnd"/>
      <w:r>
        <w:t xml:space="preserve"> welches alles gut </w:t>
      </w:r>
      <w:proofErr w:type="spellStart"/>
      <w:r>
        <w:t>ubertrifft</w:t>
      </w:r>
      <w:proofErr w:type="spellEnd"/>
      <w:r>
        <w:t xml:space="preserve">. Das er aber spricht (von nu an bis in </w:t>
      </w:r>
      <w:proofErr w:type="spellStart"/>
      <w:r>
        <w:t>ewickeit</w:t>
      </w:r>
      <w:proofErr w:type="spellEnd"/>
      <w:r>
        <w:t xml:space="preserve">) zeiget an das die Christen von todten </w:t>
      </w:r>
      <w:proofErr w:type="spellStart"/>
      <w:r>
        <w:t>aufferstehen</w:t>
      </w:r>
      <w:proofErr w:type="spellEnd"/>
      <w:r>
        <w:t xml:space="preserve"> und </w:t>
      </w:r>
      <w:proofErr w:type="spellStart"/>
      <w:r>
        <w:t>bie</w:t>
      </w:r>
      <w:proofErr w:type="spellEnd"/>
      <w:r>
        <w:t xml:space="preserve"> Gott ewigleben werden. </w:t>
      </w:r>
      <w:proofErr w:type="spellStart"/>
      <w:r>
        <w:t>Drumb</w:t>
      </w:r>
      <w:proofErr w:type="spellEnd"/>
      <w:r>
        <w:t xml:space="preserve">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(und der Herr wird </w:t>
      </w:r>
      <w:proofErr w:type="spellStart"/>
      <w:r>
        <w:t>Koenig</w:t>
      </w:r>
      <w:proofErr w:type="spellEnd"/>
      <w:r>
        <w:t xml:space="preserve"> </w:t>
      </w:r>
      <w:proofErr w:type="spellStart"/>
      <w:r>
        <w:t>uber</w:t>
      </w:r>
      <w:proofErr w:type="spellEnd"/>
      <w:r>
        <w:t xml:space="preserve"> sie sein </w:t>
      </w:r>
      <w:proofErr w:type="spellStart"/>
      <w:r>
        <w:t>auff</w:t>
      </w:r>
      <w:proofErr w:type="spellEnd"/>
      <w:r>
        <w:t xml:space="preserve"> dem berge </w:t>
      </w:r>
      <w:proofErr w:type="spellStart"/>
      <w:r>
        <w:t>zion</w:t>
      </w:r>
      <w:proofErr w:type="spellEnd"/>
      <w:r>
        <w:t xml:space="preserve"> von nu an bis in </w:t>
      </w:r>
      <w:proofErr w:type="spellStart"/>
      <w:r>
        <w:t>ewickeit</w:t>
      </w:r>
      <w:proofErr w:type="spellEnd"/>
      <w:r>
        <w:t xml:space="preserve">) die </w:t>
      </w:r>
      <w:proofErr w:type="spellStart"/>
      <w:r>
        <w:t>verstoereten</w:t>
      </w:r>
      <w:proofErr w:type="spellEnd"/>
      <w:r>
        <w:t xml:space="preserve"> also </w:t>
      </w:r>
      <w:proofErr w:type="spellStart"/>
      <w:r>
        <w:t>troesten</w:t>
      </w:r>
      <w:proofErr w:type="spellEnd"/>
      <w:r>
        <w:t xml:space="preserve"> / das sie </w:t>
      </w:r>
      <w:proofErr w:type="spellStart"/>
      <w:r>
        <w:t>umb</w:t>
      </w:r>
      <w:proofErr w:type="spellEnd"/>
      <w:r>
        <w:t xml:space="preserve"> der </w:t>
      </w:r>
      <w:proofErr w:type="spellStart"/>
      <w:r>
        <w:t>kuenfftigen</w:t>
      </w:r>
      <w:proofErr w:type="spellEnd"/>
      <w:r>
        <w:t xml:space="preserve"> und ewigen </w:t>
      </w:r>
      <w:proofErr w:type="spellStart"/>
      <w:r>
        <w:t>guetter</w:t>
      </w:r>
      <w:proofErr w:type="spellEnd"/>
      <w:r>
        <w:t xml:space="preserve"> willen so CHRISTUS geben wird das zeitlich </w:t>
      </w:r>
      <w:proofErr w:type="spellStart"/>
      <w:r>
        <w:t>unglueck</w:t>
      </w:r>
      <w:proofErr w:type="spellEnd"/>
      <w:r>
        <w:t xml:space="preserve"> und Assyrisch </w:t>
      </w:r>
      <w:proofErr w:type="spellStart"/>
      <w:r>
        <w:t>gefengnis</w:t>
      </w:r>
      <w:proofErr w:type="spellEnd"/>
      <w:r>
        <w:t xml:space="preserve"> verachten und </w:t>
      </w:r>
      <w:proofErr w:type="spellStart"/>
      <w:r>
        <w:t>gedultig</w:t>
      </w:r>
      <w:proofErr w:type="spellEnd"/>
      <w:r>
        <w:t xml:space="preserve"> seien bis das CHRISTUS erscheine und sie </w:t>
      </w:r>
      <w:proofErr w:type="spellStart"/>
      <w:r>
        <w:t>erloese</w:t>
      </w:r>
      <w:proofErr w:type="spellEnd"/>
      <w:r>
        <w:t xml:space="preserve">. </w:t>
      </w:r>
    </w:p>
    <w:p w14:paraId="430E2451" w14:textId="77777777" w:rsidR="007C3290" w:rsidRDefault="007C3290" w:rsidP="007C3290">
      <w:pPr>
        <w:pStyle w:val="StandardWeb"/>
      </w:pPr>
      <w:r>
        <w:t xml:space="preserve">[i]Und du Thurm Eder / eine feste der </w:t>
      </w:r>
      <w:proofErr w:type="spellStart"/>
      <w:r>
        <w:t>Toechter</w:t>
      </w:r>
      <w:proofErr w:type="spellEnd"/>
      <w:r>
        <w:t xml:space="preserve"> Zion / es wird deine </w:t>
      </w:r>
      <w:proofErr w:type="spellStart"/>
      <w:r>
        <w:t>gueldene</w:t>
      </w:r>
      <w:proofErr w:type="spellEnd"/>
      <w:r>
        <w:t xml:space="preserve"> Rose </w:t>
      </w:r>
      <w:proofErr w:type="spellStart"/>
      <w:r>
        <w:t>komen</w:t>
      </w:r>
      <w:proofErr w:type="spellEnd"/>
      <w:r>
        <w:t xml:space="preserve"> / die vorige herschafft / das </w:t>
      </w:r>
      <w:proofErr w:type="spellStart"/>
      <w:r>
        <w:t>Koenigreich</w:t>
      </w:r>
      <w:proofErr w:type="spellEnd"/>
      <w:r>
        <w:t xml:space="preserve"> der Tochter Jerusalem / </w:t>
      </w:r>
      <w:proofErr w:type="spellStart"/>
      <w:r>
        <w:t>warumb</w:t>
      </w:r>
      <w:proofErr w:type="spellEnd"/>
      <w:r>
        <w:t xml:space="preserve"> </w:t>
      </w:r>
      <w:proofErr w:type="spellStart"/>
      <w:r>
        <w:t>hengest</w:t>
      </w:r>
      <w:proofErr w:type="spellEnd"/>
      <w:r>
        <w:t xml:space="preserve"> du dich denn </w:t>
      </w:r>
      <w:proofErr w:type="spellStart"/>
      <w:r>
        <w:t>itzt</w:t>
      </w:r>
      <w:proofErr w:type="spellEnd"/>
      <w:r>
        <w:t xml:space="preserve"> an andere freunde: Ist der </w:t>
      </w:r>
      <w:proofErr w:type="spellStart"/>
      <w:r>
        <w:t>Koenig</w:t>
      </w:r>
      <w:proofErr w:type="spellEnd"/>
      <w:r>
        <w:t xml:space="preserve"> nicht bei dir: und sind deine Ratgeber alle hinweg / das dich also das wehe </w:t>
      </w:r>
      <w:proofErr w:type="spellStart"/>
      <w:r>
        <w:t>ankomen</w:t>
      </w:r>
      <w:proofErr w:type="spellEnd"/>
      <w:r>
        <w:t xml:space="preserve"> ist / wie eine in </w:t>
      </w:r>
      <w:proofErr w:type="spellStart"/>
      <w:r>
        <w:t>kindsnoeten</w:t>
      </w:r>
      <w:proofErr w:type="spellEnd"/>
      <w:r>
        <w:t xml:space="preserve">: Lieber leid doch solche wehe / und </w:t>
      </w:r>
      <w:proofErr w:type="spellStart"/>
      <w:r>
        <w:t>krochze</w:t>
      </w:r>
      <w:proofErr w:type="spellEnd"/>
      <w:r>
        <w:t xml:space="preserve"> du Tochter Zion / wie eine in </w:t>
      </w:r>
      <w:proofErr w:type="spellStart"/>
      <w:r>
        <w:t>kindsnoeten</w:t>
      </w:r>
      <w:proofErr w:type="spellEnd"/>
      <w:r>
        <w:t xml:space="preserve"> / denn du </w:t>
      </w:r>
      <w:proofErr w:type="spellStart"/>
      <w:r>
        <w:t>must</w:t>
      </w:r>
      <w:proofErr w:type="spellEnd"/>
      <w:r>
        <w:t xml:space="preserve"> zwar zur Stad hinaus / und </w:t>
      </w:r>
      <w:proofErr w:type="spellStart"/>
      <w:r>
        <w:t>auff</w:t>
      </w:r>
      <w:proofErr w:type="spellEnd"/>
      <w:r>
        <w:t xml:space="preserve"> dem </w:t>
      </w:r>
      <w:proofErr w:type="spellStart"/>
      <w:r>
        <w:t>feld</w:t>
      </w:r>
      <w:proofErr w:type="spellEnd"/>
      <w:r>
        <w:t xml:space="preserve"> </w:t>
      </w:r>
      <w:proofErr w:type="spellStart"/>
      <w:r>
        <w:t>wonen</w:t>
      </w:r>
      <w:proofErr w:type="spellEnd"/>
      <w:r>
        <w:t xml:space="preserve"> / und gen Babel </w:t>
      </w:r>
      <w:proofErr w:type="spellStart"/>
      <w:r>
        <w:t>komen</w:t>
      </w:r>
      <w:proofErr w:type="spellEnd"/>
      <w:r>
        <w:t xml:space="preserve"> / aber doch </w:t>
      </w:r>
      <w:proofErr w:type="spellStart"/>
      <w:r>
        <w:t>wirstu</w:t>
      </w:r>
      <w:proofErr w:type="spellEnd"/>
      <w:r>
        <w:t xml:space="preserve"> von dannen wider errettet werden / </w:t>
      </w:r>
      <w:proofErr w:type="spellStart"/>
      <w:r>
        <w:t>daselbs</w:t>
      </w:r>
      <w:proofErr w:type="spellEnd"/>
      <w:r>
        <w:t xml:space="preserve"> wird dich der Herr </w:t>
      </w:r>
      <w:proofErr w:type="spellStart"/>
      <w:r>
        <w:t>erloesen</w:t>
      </w:r>
      <w:proofErr w:type="spellEnd"/>
      <w:r>
        <w:t xml:space="preserve"> von deinen feinden. Denn es werden schier sich viel Heiden wider dich rotten / </w:t>
      </w:r>
      <w:proofErr w:type="spellStart"/>
      <w:r>
        <w:t>undsprechen</w:t>
      </w:r>
      <w:proofErr w:type="spellEnd"/>
      <w:r>
        <w:t xml:space="preserve"> / sie ist verbannet / wir wollen unsere </w:t>
      </w:r>
      <w:proofErr w:type="spellStart"/>
      <w:r>
        <w:t>lust</w:t>
      </w:r>
      <w:proofErr w:type="spellEnd"/>
      <w:r>
        <w:t xml:space="preserve"> an Zion sehen. Aber sie wissen des </w:t>
      </w:r>
      <w:proofErr w:type="spellStart"/>
      <w:r>
        <w:t>Hern</w:t>
      </w:r>
      <w:proofErr w:type="spellEnd"/>
      <w:r>
        <w:t xml:space="preserve"> </w:t>
      </w:r>
      <w:proofErr w:type="spellStart"/>
      <w:r>
        <w:t>gedancken</w:t>
      </w:r>
      <w:proofErr w:type="spellEnd"/>
      <w:r>
        <w:t xml:space="preserve"> nicht / und </w:t>
      </w:r>
      <w:proofErr w:type="spellStart"/>
      <w:r>
        <w:t>mercken</w:t>
      </w:r>
      <w:proofErr w:type="spellEnd"/>
      <w:r>
        <w:t xml:space="preserve"> seinen Ratschlag nicht / das er sie </w:t>
      </w:r>
      <w:proofErr w:type="spellStart"/>
      <w:r>
        <w:t>zuhauff</w:t>
      </w:r>
      <w:proofErr w:type="spellEnd"/>
      <w:r>
        <w:t xml:space="preserve"> bracht hat / wie </w:t>
      </w:r>
      <w:proofErr w:type="spellStart"/>
      <w:r>
        <w:t>garben</w:t>
      </w:r>
      <w:proofErr w:type="spellEnd"/>
      <w:r>
        <w:t xml:space="preserve"> </w:t>
      </w:r>
      <w:proofErr w:type="spellStart"/>
      <w:r>
        <w:t>auff</w:t>
      </w:r>
      <w:proofErr w:type="spellEnd"/>
      <w:r>
        <w:t xml:space="preserve"> der Tennen. </w:t>
      </w:r>
      <w:proofErr w:type="spellStart"/>
      <w:r>
        <w:t>Darumb</w:t>
      </w:r>
      <w:proofErr w:type="spellEnd"/>
      <w:r>
        <w:t xml:space="preserve"> mache dich </w:t>
      </w:r>
      <w:proofErr w:type="spellStart"/>
      <w:r>
        <w:t>auff</w:t>
      </w:r>
      <w:proofErr w:type="spellEnd"/>
      <w:r>
        <w:t xml:space="preserve"> und dresche du Tochter Zion / denn ich </w:t>
      </w:r>
      <w:proofErr w:type="spellStart"/>
      <w:r>
        <w:t>wil</w:t>
      </w:r>
      <w:proofErr w:type="spellEnd"/>
      <w:r>
        <w:t xml:space="preserve"> dir eisern </w:t>
      </w:r>
      <w:proofErr w:type="spellStart"/>
      <w:r>
        <w:t>Hoerner</w:t>
      </w:r>
      <w:proofErr w:type="spellEnd"/>
      <w:r>
        <w:t xml:space="preserve"> / und eherne </w:t>
      </w:r>
      <w:proofErr w:type="spellStart"/>
      <w:r>
        <w:t>klawen</w:t>
      </w:r>
      <w:proofErr w:type="spellEnd"/>
      <w:r>
        <w:t xml:space="preserve"> machen / und </w:t>
      </w:r>
      <w:proofErr w:type="spellStart"/>
      <w:r>
        <w:t>solt</w:t>
      </w:r>
      <w:proofErr w:type="spellEnd"/>
      <w:r>
        <w:t xml:space="preserve"> viel </w:t>
      </w:r>
      <w:proofErr w:type="spellStart"/>
      <w:r>
        <w:t>voelcker</w:t>
      </w:r>
      <w:proofErr w:type="spellEnd"/>
      <w:r>
        <w:t xml:space="preserve"> </w:t>
      </w:r>
      <w:proofErr w:type="spellStart"/>
      <w:r>
        <w:t>zuschmeissen</w:t>
      </w:r>
      <w:proofErr w:type="spellEnd"/>
      <w:r>
        <w:t xml:space="preserve"> / so </w:t>
      </w:r>
      <w:proofErr w:type="spellStart"/>
      <w:r>
        <w:t>wil</w:t>
      </w:r>
      <w:proofErr w:type="spellEnd"/>
      <w:r>
        <w:t xml:space="preserve"> ich </w:t>
      </w:r>
      <w:proofErr w:type="spellStart"/>
      <w:r>
        <w:t>ir</w:t>
      </w:r>
      <w:proofErr w:type="spellEnd"/>
      <w:r>
        <w:t xml:space="preserve"> gut dem </w:t>
      </w:r>
      <w:proofErr w:type="spellStart"/>
      <w:r>
        <w:t>Hern</w:t>
      </w:r>
      <w:proofErr w:type="spellEnd"/>
      <w:r>
        <w:t xml:space="preserve"> verbannen / und </w:t>
      </w:r>
      <w:proofErr w:type="spellStart"/>
      <w:r>
        <w:t>ire</w:t>
      </w:r>
      <w:proofErr w:type="spellEnd"/>
      <w:r>
        <w:t xml:space="preserve"> habe dem </w:t>
      </w:r>
      <w:proofErr w:type="spellStart"/>
      <w:r>
        <w:t>Herscher</w:t>
      </w:r>
      <w:proofErr w:type="spellEnd"/>
      <w:r>
        <w:t xml:space="preserve"> der </w:t>
      </w:r>
      <w:proofErr w:type="spellStart"/>
      <w:r>
        <w:t>gantzen</w:t>
      </w:r>
      <w:proofErr w:type="spellEnd"/>
      <w:r>
        <w:t xml:space="preserve"> </w:t>
      </w:r>
      <w:proofErr w:type="spellStart"/>
      <w:r>
        <w:t>welt</w:t>
      </w:r>
      <w:proofErr w:type="spellEnd"/>
      <w:r>
        <w:t xml:space="preserve">. Aber nu du Kriegerin / </w:t>
      </w:r>
      <w:proofErr w:type="spellStart"/>
      <w:r>
        <w:t>rueste</w:t>
      </w:r>
      <w:proofErr w:type="spellEnd"/>
      <w:r>
        <w:t xml:space="preserve"> dich / denn man wird uns belagern / und den Richter Israel mit der </w:t>
      </w:r>
      <w:proofErr w:type="spellStart"/>
      <w:r>
        <w:t>rutten</w:t>
      </w:r>
      <w:proofErr w:type="spellEnd"/>
      <w:r>
        <w:t xml:space="preserve"> </w:t>
      </w:r>
      <w:proofErr w:type="spellStart"/>
      <w:r>
        <w:t>auff</w:t>
      </w:r>
      <w:proofErr w:type="spellEnd"/>
      <w:r>
        <w:t xml:space="preserve"> den backen </w:t>
      </w:r>
      <w:proofErr w:type="spellStart"/>
      <w:r>
        <w:t>schlahen</w:t>
      </w:r>
      <w:proofErr w:type="spellEnd"/>
      <w:r>
        <w:t xml:space="preserve">.[/i] </w:t>
      </w:r>
    </w:p>
    <w:p w14:paraId="1093FF49" w14:textId="77777777" w:rsidR="007C3290" w:rsidRDefault="007C3290" w:rsidP="007C3290">
      <w:pPr>
        <w:pStyle w:val="StandardWeb"/>
      </w:pPr>
      <w:r>
        <w:t xml:space="preserve">Aus </w:t>
      </w:r>
      <w:proofErr w:type="spellStart"/>
      <w:r>
        <w:t>disem</w:t>
      </w:r>
      <w:proofErr w:type="spellEnd"/>
      <w:r>
        <w:t xml:space="preserve"> andern teil last uns dreie </w:t>
      </w:r>
      <w:proofErr w:type="spellStart"/>
      <w:r>
        <w:t>lere</w:t>
      </w:r>
      <w:proofErr w:type="spellEnd"/>
      <w:r>
        <w:t xml:space="preserve"> </w:t>
      </w:r>
      <w:proofErr w:type="spellStart"/>
      <w:r>
        <w:t>schepffen</w:t>
      </w:r>
      <w:proofErr w:type="spellEnd"/>
      <w:r>
        <w:t xml:space="preserve"> und </w:t>
      </w:r>
      <w:proofErr w:type="spellStart"/>
      <w:r>
        <w:t>erzelen</w:t>
      </w:r>
      <w:proofErr w:type="spellEnd"/>
      <w:r>
        <w:t xml:space="preserve">: Erstlich </w:t>
      </w:r>
    </w:p>
    <w:p w14:paraId="18B54E6A" w14:textId="77777777" w:rsidR="007C3290" w:rsidRDefault="007C3290" w:rsidP="007C3290">
      <w:pPr>
        <w:pStyle w:val="berschrift3"/>
      </w:pPr>
      <w:r>
        <w:t xml:space="preserve">Wie Gott das Reich Juda so von </w:t>
      </w:r>
      <w:proofErr w:type="spellStart"/>
      <w:r>
        <w:t>Babylonern</w:t>
      </w:r>
      <w:proofErr w:type="spellEnd"/>
      <w:r>
        <w:t xml:space="preserve"> </w:t>
      </w:r>
      <w:proofErr w:type="spellStart"/>
      <w:r>
        <w:t>zerstoeret</w:t>
      </w:r>
      <w:proofErr w:type="spellEnd"/>
      <w:r>
        <w:t xml:space="preserve"> werden </w:t>
      </w:r>
      <w:proofErr w:type="spellStart"/>
      <w:r>
        <w:t>solt</w:t>
      </w:r>
      <w:proofErr w:type="spellEnd"/>
      <w:r>
        <w:t xml:space="preserve"> mit Christi </w:t>
      </w:r>
      <w:proofErr w:type="spellStart"/>
      <w:r>
        <w:t>zukunfft</w:t>
      </w:r>
      <w:proofErr w:type="spellEnd"/>
      <w:r>
        <w:t xml:space="preserve"> </w:t>
      </w:r>
      <w:proofErr w:type="spellStart"/>
      <w:r>
        <w:t>troestet</w:t>
      </w:r>
      <w:proofErr w:type="spellEnd"/>
      <w:r>
        <w:t>.</w:t>
      </w:r>
    </w:p>
    <w:p w14:paraId="7E8E0980" w14:textId="438BD156" w:rsidR="007C3290" w:rsidRDefault="007C3290" w:rsidP="007C3290">
      <w:pPr>
        <w:pStyle w:val="StandardWeb"/>
      </w:pPr>
      <w:r>
        <w:t xml:space="preserve">Weil der Thurm Eder im </w:t>
      </w:r>
      <w:proofErr w:type="spellStart"/>
      <w:r>
        <w:t>Stam</w:t>
      </w:r>
      <w:proofErr w:type="spellEnd"/>
      <w:r>
        <w:t xml:space="preserve"> Juda </w:t>
      </w:r>
      <w:proofErr w:type="spellStart"/>
      <w:r>
        <w:t>lage</w:t>
      </w:r>
      <w:proofErr w:type="spellEnd"/>
      <w:r>
        <w:t xml:space="preserve"> / so wird das reich Juda davon </w:t>
      </w:r>
      <w:proofErr w:type="spellStart"/>
      <w:r>
        <w:t>genennet</w:t>
      </w:r>
      <w:proofErr w:type="spellEnd"/>
      <w:r>
        <w:t xml:space="preserve"> der Thurm Eder. Nu </w:t>
      </w:r>
      <w:proofErr w:type="spellStart"/>
      <w:r>
        <w:t>heist</w:t>
      </w:r>
      <w:proofErr w:type="spellEnd"/>
      <w:r>
        <w:t xml:space="preserve"> Eder ein Herde / welcher </w:t>
      </w:r>
      <w:proofErr w:type="spellStart"/>
      <w:r>
        <w:t>name</w:t>
      </w:r>
      <w:proofErr w:type="spellEnd"/>
      <w:r>
        <w:t xml:space="preserve"> dem Reich Juda auch </w:t>
      </w:r>
      <w:proofErr w:type="spellStart"/>
      <w:r>
        <w:t>darumb</w:t>
      </w:r>
      <w:proofErr w:type="spellEnd"/>
      <w:r>
        <w:t xml:space="preserve"> gegeben wird das der Gottes dienst und Tempel drinnen waren / zu welchem alle Juden wie eine Herde kamen und Gott dieneten: </w:t>
      </w:r>
      <w:proofErr w:type="spellStart"/>
      <w:r>
        <w:t>Bedeuttet</w:t>
      </w:r>
      <w:proofErr w:type="spellEnd"/>
      <w:r>
        <w:t xml:space="preserve"> aber die Christenheit welche </w:t>
      </w:r>
      <w:proofErr w:type="spellStart"/>
      <w:r>
        <w:t>Hesek</w:t>
      </w:r>
      <w:proofErr w:type="spellEnd"/>
      <w:r>
        <w:t xml:space="preserve">. 34. auch eine Hede </w:t>
      </w:r>
      <w:proofErr w:type="spellStart"/>
      <w:r>
        <w:t>genennet</w:t>
      </w:r>
      <w:proofErr w:type="spellEnd"/>
      <w:r>
        <w:t xml:space="preserve"> wird. Das </w:t>
      </w:r>
      <w:proofErr w:type="spellStart"/>
      <w:r>
        <w:t>Ebreisch</w:t>
      </w:r>
      <w:proofErr w:type="spellEnd"/>
      <w:r>
        <w:t xml:space="preserve"> </w:t>
      </w:r>
      <w:proofErr w:type="spellStart"/>
      <w:r>
        <w:t>worttlin</w:t>
      </w:r>
      <w:proofErr w:type="spellEnd"/>
      <w:r>
        <w:t xml:space="preserve"> (</w:t>
      </w:r>
      <w:proofErr w:type="spellStart"/>
      <w:r>
        <w:t>Ophel</w:t>
      </w:r>
      <w:proofErr w:type="spellEnd"/>
      <w:r>
        <w:t xml:space="preserve">)feste </w:t>
      </w:r>
      <w:proofErr w:type="spellStart"/>
      <w:r>
        <w:t>verdolmedscht</w:t>
      </w:r>
      <w:proofErr w:type="spellEnd"/>
      <w:r>
        <w:t xml:space="preserve"> / </w:t>
      </w:r>
      <w:proofErr w:type="spellStart"/>
      <w:r>
        <w:t>heist</w:t>
      </w:r>
      <w:proofErr w:type="spellEnd"/>
      <w:r>
        <w:t xml:space="preserve"> / erstlich das in den </w:t>
      </w:r>
      <w:proofErr w:type="spellStart"/>
      <w:r>
        <w:t>Wolcken</w:t>
      </w:r>
      <w:proofErr w:type="spellEnd"/>
      <w:r>
        <w:t xml:space="preserve"> verborgen nicht ersehen wird / darnach </w:t>
      </w:r>
      <w:proofErr w:type="spellStart"/>
      <w:r>
        <w:t>heist</w:t>
      </w:r>
      <w:proofErr w:type="spellEnd"/>
      <w:r>
        <w:t xml:space="preserve"> es feste: und werden beide </w:t>
      </w:r>
      <w:proofErr w:type="spellStart"/>
      <w:r>
        <w:t>namen</w:t>
      </w:r>
      <w:proofErr w:type="spellEnd"/>
      <w:r>
        <w:t xml:space="preserve"> von der Christenheit gesaget / </w:t>
      </w:r>
      <w:proofErr w:type="spellStart"/>
      <w:r>
        <w:t>umb</w:t>
      </w:r>
      <w:proofErr w:type="spellEnd"/>
      <w:r>
        <w:t xml:space="preserve"> </w:t>
      </w:r>
      <w:proofErr w:type="spellStart"/>
      <w:r>
        <w:t>zwoer</w:t>
      </w:r>
      <w:proofErr w:type="spellEnd"/>
      <w:r>
        <w:t xml:space="preserve"> </w:t>
      </w:r>
      <w:proofErr w:type="spellStart"/>
      <w:r>
        <w:t>ursache</w:t>
      </w:r>
      <w:proofErr w:type="spellEnd"/>
      <w:r>
        <w:t xml:space="preserve"> willen / erstlich das der Christenheit gaben auch hoch und als in </w:t>
      </w:r>
      <w:proofErr w:type="spellStart"/>
      <w:r>
        <w:t>Wolcken</w:t>
      </w:r>
      <w:proofErr w:type="spellEnd"/>
      <w:r>
        <w:t xml:space="preserve"> so mit </w:t>
      </w:r>
      <w:proofErr w:type="spellStart"/>
      <w:r>
        <w:t>ergernis</w:t>
      </w:r>
      <w:proofErr w:type="spellEnd"/>
      <w:r>
        <w:t xml:space="preserve"> und </w:t>
      </w:r>
      <w:proofErr w:type="spellStart"/>
      <w:r>
        <w:t>creutz</w:t>
      </w:r>
      <w:proofErr w:type="spellEnd"/>
      <w:r>
        <w:t xml:space="preserve"> zugedeckt und verborgen sind das sie von fleischlichen </w:t>
      </w:r>
      <w:proofErr w:type="spellStart"/>
      <w:r>
        <w:t>augen</w:t>
      </w:r>
      <w:proofErr w:type="spellEnd"/>
      <w:r>
        <w:t xml:space="preserve"> nicht ersehen werden </w:t>
      </w:r>
      <w:proofErr w:type="spellStart"/>
      <w:r>
        <w:t>muegen</w:t>
      </w:r>
      <w:proofErr w:type="spellEnd"/>
      <w:r>
        <w:t xml:space="preserve">: daher auch Ps. 9. die Kirche </w:t>
      </w:r>
      <w:proofErr w:type="spellStart"/>
      <w:r>
        <w:t>genennet</w:t>
      </w:r>
      <w:proofErr w:type="spellEnd"/>
      <w:r>
        <w:t xml:space="preserve"> wird die verborgene des </w:t>
      </w:r>
      <w:proofErr w:type="spellStart"/>
      <w:r>
        <w:t>Sones</w:t>
      </w:r>
      <w:proofErr w:type="spellEnd"/>
      <w:r>
        <w:t xml:space="preserve">. Feste aber wird sie </w:t>
      </w:r>
      <w:proofErr w:type="spellStart"/>
      <w:r>
        <w:t>genennet</w:t>
      </w:r>
      <w:proofErr w:type="spellEnd"/>
      <w:r>
        <w:t xml:space="preserve"> von Gottes </w:t>
      </w:r>
      <w:proofErr w:type="spellStart"/>
      <w:r>
        <w:t>wortt</w:t>
      </w:r>
      <w:proofErr w:type="spellEnd"/>
      <w:r>
        <w:t xml:space="preserve"> dawider alle </w:t>
      </w:r>
      <w:proofErr w:type="spellStart"/>
      <w:r>
        <w:t>pfortten</w:t>
      </w:r>
      <w:proofErr w:type="spellEnd"/>
      <w:r>
        <w:t xml:space="preserve"> der Hellen nichts </w:t>
      </w:r>
      <w:proofErr w:type="spellStart"/>
      <w:r>
        <w:t>vermuegen</w:t>
      </w:r>
      <w:proofErr w:type="spellEnd"/>
      <w:r>
        <w:t xml:space="preserve"> / Wie </w:t>
      </w:r>
      <w:proofErr w:type="spellStart"/>
      <w:r>
        <w:t>CHRISUTS</w:t>
      </w:r>
      <w:proofErr w:type="spellEnd"/>
      <w:r>
        <w:t xml:space="preserve"> Matth. 16. zeuget. Daraus </w:t>
      </w:r>
      <w:proofErr w:type="spellStart"/>
      <w:r>
        <w:t>wolzuverstehen</w:t>
      </w:r>
      <w:proofErr w:type="spellEnd"/>
      <w:r>
        <w:t xml:space="preserve">: das auch die </w:t>
      </w:r>
      <w:proofErr w:type="spellStart"/>
      <w:r>
        <w:t>gueldene</w:t>
      </w:r>
      <w:proofErr w:type="spellEnd"/>
      <w:r>
        <w:t xml:space="preserve"> Rose die vorigen herschafft das </w:t>
      </w:r>
      <w:proofErr w:type="spellStart"/>
      <w:r>
        <w:t>Koenigreich</w:t>
      </w:r>
      <w:proofErr w:type="spellEnd"/>
      <w:r>
        <w:t xml:space="preserve"> der Tochter Jerusalem / </w:t>
      </w:r>
      <w:proofErr w:type="spellStart"/>
      <w:r>
        <w:t>auffs</w:t>
      </w:r>
      <w:proofErr w:type="spellEnd"/>
      <w:r>
        <w:t xml:space="preserve"> Reich CHRISTI </w:t>
      </w:r>
      <w:proofErr w:type="spellStart"/>
      <w:r>
        <w:t>deutte</w:t>
      </w:r>
      <w:proofErr w:type="spellEnd"/>
      <w:r>
        <w:t xml:space="preserve"> / als </w:t>
      </w:r>
      <w:proofErr w:type="spellStart"/>
      <w:r>
        <w:t>wolt</w:t>
      </w:r>
      <w:proofErr w:type="spellEnd"/>
      <w:r>
        <w:t xml:space="preserve"> er sagen / Bisher habt </w:t>
      </w:r>
      <w:proofErr w:type="spellStart"/>
      <w:r>
        <w:t>ir</w:t>
      </w:r>
      <w:proofErr w:type="spellEnd"/>
      <w:r>
        <w:t xml:space="preserve"> kein bestendig Reich gehabt dieweil der </w:t>
      </w:r>
      <w:proofErr w:type="spellStart"/>
      <w:r>
        <w:t>tod</w:t>
      </w:r>
      <w:proofErr w:type="spellEnd"/>
      <w:r>
        <w:t xml:space="preserve"> alles </w:t>
      </w:r>
      <w:proofErr w:type="spellStart"/>
      <w:r>
        <w:t>verheret</w:t>
      </w:r>
      <w:proofErr w:type="spellEnd"/>
      <w:r>
        <w:t xml:space="preserve"> / wenn aber CHRISTUS erscheinen wird als denn wird die </w:t>
      </w:r>
      <w:proofErr w:type="spellStart"/>
      <w:r>
        <w:t>gueldene</w:t>
      </w:r>
      <w:proofErr w:type="spellEnd"/>
      <w:r>
        <w:t xml:space="preserve"> Rose die rechte herschafft das </w:t>
      </w:r>
      <w:proofErr w:type="spellStart"/>
      <w:r>
        <w:t>Koengreich</w:t>
      </w:r>
      <w:proofErr w:type="spellEnd"/>
      <w:r>
        <w:t xml:space="preserve"> David angehen / desgleichen nicht </w:t>
      </w:r>
      <w:proofErr w:type="spellStart"/>
      <w:r>
        <w:t>auff</w:t>
      </w:r>
      <w:proofErr w:type="spellEnd"/>
      <w:r>
        <w:t xml:space="preserve"> erden </w:t>
      </w:r>
      <w:proofErr w:type="spellStart"/>
      <w:r>
        <w:t>komen</w:t>
      </w:r>
      <w:proofErr w:type="spellEnd"/>
      <w:r>
        <w:t xml:space="preserve"> ist noch wird / dieweil </w:t>
      </w:r>
      <w:proofErr w:type="spellStart"/>
      <w:r w:rsidRPr="007C3290">
        <w:t>CHRIStuS</w:t>
      </w:r>
      <w:proofErr w:type="spellEnd"/>
      <w:r>
        <w:t xml:space="preserve"> alle die an in </w:t>
      </w:r>
      <w:proofErr w:type="spellStart"/>
      <w:r>
        <w:t>glewben</w:t>
      </w:r>
      <w:proofErr w:type="spellEnd"/>
      <w:r>
        <w:t xml:space="preserve"> von </w:t>
      </w:r>
      <w:proofErr w:type="spellStart"/>
      <w:r>
        <w:t>suend</w:t>
      </w:r>
      <w:proofErr w:type="spellEnd"/>
      <w:r>
        <w:t xml:space="preserve"> </w:t>
      </w:r>
      <w:proofErr w:type="spellStart"/>
      <w:r>
        <w:t>tod</w:t>
      </w:r>
      <w:proofErr w:type="spellEnd"/>
      <w:r>
        <w:t xml:space="preserve"> </w:t>
      </w:r>
      <w:proofErr w:type="spellStart"/>
      <w:r>
        <w:t>teueffel</w:t>
      </w:r>
      <w:proofErr w:type="spellEnd"/>
      <w:r>
        <w:t xml:space="preserve"> hell </w:t>
      </w:r>
      <w:proofErr w:type="spellStart"/>
      <w:r>
        <w:t>erloesen</w:t>
      </w:r>
      <w:proofErr w:type="spellEnd"/>
      <w:r>
        <w:t xml:space="preserve"> und seligmachen wird. So will er mit </w:t>
      </w:r>
      <w:proofErr w:type="spellStart"/>
      <w:r>
        <w:t>disen</w:t>
      </w:r>
      <w:proofErr w:type="spellEnd"/>
      <w:r>
        <w:t xml:space="preserve"> </w:t>
      </w:r>
      <w:proofErr w:type="spellStart"/>
      <w:r>
        <w:t>wortten</w:t>
      </w:r>
      <w:proofErr w:type="spellEnd"/>
      <w:r>
        <w:t xml:space="preserve"> (und du Thurm Eder eine feste der Tochter Zion / es wird deine </w:t>
      </w:r>
      <w:proofErr w:type="spellStart"/>
      <w:r>
        <w:t>gueldene</w:t>
      </w:r>
      <w:proofErr w:type="spellEnd"/>
      <w:r>
        <w:t xml:space="preserve"> Rose </w:t>
      </w:r>
      <w:proofErr w:type="spellStart"/>
      <w:r>
        <w:t>komen</w:t>
      </w:r>
      <w:proofErr w:type="spellEnd"/>
      <w:r>
        <w:t xml:space="preserve"> die vorige herschafft das </w:t>
      </w:r>
      <w:proofErr w:type="spellStart"/>
      <w:r>
        <w:t>Koenigreich</w:t>
      </w:r>
      <w:proofErr w:type="spellEnd"/>
      <w:r>
        <w:t xml:space="preserve"> der Tochter Jerusalem) das Reich Juda so </w:t>
      </w:r>
      <w:proofErr w:type="spellStart"/>
      <w:r>
        <w:t>zerplaget</w:t>
      </w:r>
      <w:proofErr w:type="spellEnd"/>
      <w:r>
        <w:t xml:space="preserve"> werden </w:t>
      </w:r>
      <w:proofErr w:type="spellStart"/>
      <w:r>
        <w:t>solt</w:t>
      </w:r>
      <w:proofErr w:type="spellEnd"/>
      <w:r>
        <w:t xml:space="preserve"> </w:t>
      </w:r>
      <w:proofErr w:type="spellStart"/>
      <w:r>
        <w:t>troesten</w:t>
      </w:r>
      <w:proofErr w:type="spellEnd"/>
      <w:r>
        <w:t xml:space="preserve"> / das sie ja nicht urteilen nach dem sie </w:t>
      </w:r>
      <w:proofErr w:type="spellStart"/>
      <w:r>
        <w:t>fuelen</w:t>
      </w:r>
      <w:proofErr w:type="spellEnd"/>
      <w:r>
        <w:t xml:space="preserve"> / sondern nach </w:t>
      </w:r>
      <w:proofErr w:type="spellStart"/>
      <w:r>
        <w:t>Goettlicher</w:t>
      </w:r>
      <w:proofErr w:type="spellEnd"/>
      <w:r>
        <w:t xml:space="preserve"> </w:t>
      </w:r>
      <w:proofErr w:type="spellStart"/>
      <w:r>
        <w:t>verheissunge</w:t>
      </w:r>
      <w:proofErr w:type="spellEnd"/>
      <w:r>
        <w:t xml:space="preserve"> vom </w:t>
      </w:r>
      <w:proofErr w:type="spellStart"/>
      <w:r>
        <w:t>kuenfftigen</w:t>
      </w:r>
      <w:proofErr w:type="spellEnd"/>
      <w:r>
        <w:t xml:space="preserve"> Reich CHRISTI / weil das zeitlich reich doch </w:t>
      </w:r>
      <w:proofErr w:type="spellStart"/>
      <w:r>
        <w:t>auff</w:t>
      </w:r>
      <w:proofErr w:type="spellEnd"/>
      <w:r>
        <w:t xml:space="preserve"> </w:t>
      </w:r>
      <w:proofErr w:type="spellStart"/>
      <w:r>
        <w:t>hoeren</w:t>
      </w:r>
      <w:proofErr w:type="spellEnd"/>
      <w:r>
        <w:t xml:space="preserve"> </w:t>
      </w:r>
      <w:proofErr w:type="spellStart"/>
      <w:r>
        <w:t>mus</w:t>
      </w:r>
      <w:proofErr w:type="spellEnd"/>
      <w:r>
        <w:t xml:space="preserve"> und das geistlich und ewig reich Christi bleiben das ist wird das man alle sinne </w:t>
      </w:r>
      <w:proofErr w:type="spellStart"/>
      <w:r>
        <w:t>drauff</w:t>
      </w:r>
      <w:proofErr w:type="spellEnd"/>
      <w:r>
        <w:t xml:space="preserve"> lege und </w:t>
      </w:r>
      <w:proofErr w:type="spellStart"/>
      <w:r>
        <w:t>umb</w:t>
      </w:r>
      <w:proofErr w:type="spellEnd"/>
      <w:r>
        <w:t xml:space="preserve"> desselben willen alles </w:t>
      </w:r>
      <w:proofErr w:type="spellStart"/>
      <w:r>
        <w:t>ungluecks</w:t>
      </w:r>
      <w:proofErr w:type="spellEnd"/>
      <w:r>
        <w:t xml:space="preserve"> vergesse. Bisher von der </w:t>
      </w:r>
      <w:proofErr w:type="spellStart"/>
      <w:r>
        <w:t>verheissunge</w:t>
      </w:r>
      <w:proofErr w:type="spellEnd"/>
      <w:r>
        <w:t xml:space="preserve">: Nu wie er sie straffet </w:t>
      </w:r>
      <w:proofErr w:type="spellStart"/>
      <w:r>
        <w:t>ungedult</w:t>
      </w:r>
      <w:proofErr w:type="spellEnd"/>
      <w:r>
        <w:t xml:space="preserve"> halben und zu </w:t>
      </w:r>
      <w:proofErr w:type="spellStart"/>
      <w:r>
        <w:t>gedult</w:t>
      </w:r>
      <w:proofErr w:type="spellEnd"/>
      <w:r>
        <w:t xml:space="preserve"> </w:t>
      </w:r>
      <w:proofErr w:type="spellStart"/>
      <w:r>
        <w:t>vermanet</w:t>
      </w:r>
      <w:proofErr w:type="spellEnd"/>
      <w:r>
        <w:t xml:space="preserve">. Durch den </w:t>
      </w:r>
      <w:proofErr w:type="spellStart"/>
      <w:r>
        <w:t>Koenig</w:t>
      </w:r>
      <w:proofErr w:type="spellEnd"/>
      <w:r>
        <w:t xml:space="preserve"> und Ratgeber / verstehe CHRISTUM </w:t>
      </w:r>
      <w:proofErr w:type="spellStart"/>
      <w:r>
        <w:t>Jesa</w:t>
      </w:r>
      <w:proofErr w:type="spellEnd"/>
      <w:r>
        <w:t xml:space="preserve">. 9. Rat </w:t>
      </w:r>
      <w:proofErr w:type="spellStart"/>
      <w:r>
        <w:t>genennet</w:t>
      </w:r>
      <w:proofErr w:type="spellEnd"/>
      <w:r>
        <w:t xml:space="preserve"> / weil er allen Heiligen in not und </w:t>
      </w:r>
      <w:proofErr w:type="spellStart"/>
      <w:r>
        <w:t>tod</w:t>
      </w:r>
      <w:proofErr w:type="spellEnd"/>
      <w:r>
        <w:t xml:space="preserve"> rat und </w:t>
      </w:r>
      <w:proofErr w:type="spellStart"/>
      <w:r>
        <w:t>huelffe</w:t>
      </w:r>
      <w:proofErr w:type="spellEnd"/>
      <w:r>
        <w:t xml:space="preserve"> schaffet / als ein </w:t>
      </w:r>
      <w:proofErr w:type="spellStart"/>
      <w:r>
        <w:t>getrewer</w:t>
      </w:r>
      <w:proofErr w:type="spellEnd"/>
      <w:r>
        <w:t xml:space="preserve"> wie Paulus I. Cor. 10. spricht / Er lest uns </w:t>
      </w:r>
      <w:proofErr w:type="spellStart"/>
      <w:r>
        <w:t>uber</w:t>
      </w:r>
      <w:proofErr w:type="spellEnd"/>
      <w:r>
        <w:t xml:space="preserve"> unser </w:t>
      </w:r>
      <w:proofErr w:type="spellStart"/>
      <w:r>
        <w:t>vermuegen</w:t>
      </w:r>
      <w:proofErr w:type="spellEnd"/>
      <w:r>
        <w:t xml:space="preserve"> nicht versuchen. Da die Juden gen Babel </w:t>
      </w:r>
      <w:proofErr w:type="spellStart"/>
      <w:r>
        <w:t>gefueret</w:t>
      </w:r>
      <w:proofErr w:type="spellEnd"/>
      <w:r>
        <w:t xml:space="preserve"> wurden hub sich ein </w:t>
      </w:r>
      <w:proofErr w:type="spellStart"/>
      <w:r>
        <w:t>weheklagen</w:t>
      </w:r>
      <w:proofErr w:type="spellEnd"/>
      <w:r>
        <w:t xml:space="preserve"> als einer </w:t>
      </w:r>
      <w:proofErr w:type="spellStart"/>
      <w:r>
        <w:t>gebererin</w:t>
      </w:r>
      <w:proofErr w:type="spellEnd"/>
      <w:r>
        <w:t xml:space="preserve"> / meinet </w:t>
      </w:r>
      <w:proofErr w:type="spellStart"/>
      <w:r>
        <w:t>iderman</w:t>
      </w:r>
      <w:proofErr w:type="spellEnd"/>
      <w:r>
        <w:t xml:space="preserve"> es </w:t>
      </w:r>
      <w:proofErr w:type="spellStart"/>
      <w:r>
        <w:t>were</w:t>
      </w:r>
      <w:proofErr w:type="spellEnd"/>
      <w:r>
        <w:t xml:space="preserve"> alles erlogen was die Propheten von dem </w:t>
      </w:r>
      <w:proofErr w:type="spellStart"/>
      <w:r>
        <w:t>Koenig</w:t>
      </w:r>
      <w:proofErr w:type="spellEnd"/>
      <w:r>
        <w:t xml:space="preserve"> und Rat CHRISTO </w:t>
      </w:r>
      <w:proofErr w:type="spellStart"/>
      <w:r>
        <w:t>geweissaget</w:t>
      </w:r>
      <w:proofErr w:type="spellEnd"/>
      <w:r>
        <w:t xml:space="preserve"> </w:t>
      </w:r>
      <w:proofErr w:type="spellStart"/>
      <w:r>
        <w:t>hetten</w:t>
      </w:r>
      <w:proofErr w:type="spellEnd"/>
      <w:r>
        <w:t xml:space="preserve"> / suchet </w:t>
      </w:r>
      <w:proofErr w:type="spellStart"/>
      <w:r>
        <w:t>iderman</w:t>
      </w:r>
      <w:proofErr w:type="spellEnd"/>
      <w:r>
        <w:t xml:space="preserve"> </w:t>
      </w:r>
      <w:proofErr w:type="spellStart"/>
      <w:r>
        <w:t>frembde</w:t>
      </w:r>
      <w:proofErr w:type="spellEnd"/>
      <w:r>
        <w:t xml:space="preserve"> rat und </w:t>
      </w:r>
      <w:proofErr w:type="spellStart"/>
      <w:r>
        <w:t>huelffe</w:t>
      </w:r>
      <w:proofErr w:type="spellEnd"/>
      <w:r>
        <w:t xml:space="preserve"> wo und von wem er kund. </w:t>
      </w:r>
      <w:proofErr w:type="spellStart"/>
      <w:r>
        <w:t>Sihe</w:t>
      </w:r>
      <w:proofErr w:type="spellEnd"/>
      <w:r>
        <w:t xml:space="preserve"> </w:t>
      </w:r>
      <w:proofErr w:type="spellStart"/>
      <w:r>
        <w:t>widder</w:t>
      </w:r>
      <w:proofErr w:type="spellEnd"/>
      <w:r>
        <w:t xml:space="preserve"> </w:t>
      </w:r>
      <w:proofErr w:type="spellStart"/>
      <w:r>
        <w:t>dise</w:t>
      </w:r>
      <w:proofErr w:type="spellEnd"/>
      <w:r>
        <w:t xml:space="preserve"> </w:t>
      </w:r>
      <w:proofErr w:type="spellStart"/>
      <w:r>
        <w:t>anfechtung</w:t>
      </w:r>
      <w:proofErr w:type="spellEnd"/>
      <w:r>
        <w:t xml:space="preserve"> und </w:t>
      </w:r>
      <w:proofErr w:type="spellStart"/>
      <w:r>
        <w:t>zveivelung</w:t>
      </w:r>
      <w:proofErr w:type="spellEnd"/>
      <w:r>
        <w:t xml:space="preserve"> </w:t>
      </w:r>
      <w:proofErr w:type="spellStart"/>
      <w:r>
        <w:t>troestet</w:t>
      </w:r>
      <w:proofErr w:type="spellEnd"/>
      <w:r>
        <w:t xml:space="preserve"> sie der Prophet und </w:t>
      </w:r>
      <w:proofErr w:type="spellStart"/>
      <w:r>
        <w:t>vermanet</w:t>
      </w:r>
      <w:proofErr w:type="spellEnd"/>
      <w:r>
        <w:t xml:space="preserve"> sie das sie </w:t>
      </w:r>
      <w:proofErr w:type="spellStart"/>
      <w:r>
        <w:t>darumb</w:t>
      </w:r>
      <w:proofErr w:type="spellEnd"/>
      <w:r>
        <w:t xml:space="preserve"> getrost seien / das </w:t>
      </w:r>
      <w:proofErr w:type="spellStart"/>
      <w:r>
        <w:t>ir</w:t>
      </w:r>
      <w:proofErr w:type="spellEnd"/>
      <w:r>
        <w:t xml:space="preserve"> </w:t>
      </w:r>
      <w:proofErr w:type="spellStart"/>
      <w:r>
        <w:t>Koenig</w:t>
      </w:r>
      <w:proofErr w:type="spellEnd"/>
      <w:r>
        <w:t xml:space="preserve"> und Rat CHRISTUS </w:t>
      </w:r>
      <w:proofErr w:type="spellStart"/>
      <w:r>
        <w:t>ir</w:t>
      </w:r>
      <w:proofErr w:type="spellEnd"/>
      <w:r>
        <w:t xml:space="preserve"> nicht vergessen </w:t>
      </w:r>
      <w:proofErr w:type="spellStart"/>
      <w:r>
        <w:t>konne</w:t>
      </w:r>
      <w:proofErr w:type="spellEnd"/>
      <w:r>
        <w:t xml:space="preserve"> sondern </w:t>
      </w:r>
      <w:proofErr w:type="spellStart"/>
      <w:r>
        <w:t>inen</w:t>
      </w:r>
      <w:proofErr w:type="spellEnd"/>
      <w:r>
        <w:t xml:space="preserve"> </w:t>
      </w:r>
      <w:proofErr w:type="spellStart"/>
      <w:r>
        <w:t>gewislich</w:t>
      </w:r>
      <w:proofErr w:type="spellEnd"/>
      <w:r>
        <w:t xml:space="preserve"> </w:t>
      </w:r>
      <w:proofErr w:type="spellStart"/>
      <w:r>
        <w:t>helffen</w:t>
      </w:r>
      <w:proofErr w:type="spellEnd"/>
      <w:r>
        <w:t xml:space="preserve"> werde. So will er mit </w:t>
      </w:r>
      <w:proofErr w:type="spellStart"/>
      <w:r>
        <w:t>disen</w:t>
      </w:r>
      <w:proofErr w:type="spellEnd"/>
      <w:r>
        <w:t xml:space="preserve"> </w:t>
      </w:r>
      <w:proofErr w:type="spellStart"/>
      <w:r>
        <w:t>wortten</w:t>
      </w:r>
      <w:proofErr w:type="spellEnd"/>
      <w:r>
        <w:t xml:space="preserve"> (</w:t>
      </w:r>
      <w:proofErr w:type="spellStart"/>
      <w:r>
        <w:t>warumb</w:t>
      </w:r>
      <w:proofErr w:type="spellEnd"/>
      <w:r>
        <w:t xml:space="preserve"> </w:t>
      </w:r>
      <w:proofErr w:type="spellStart"/>
      <w:r>
        <w:t>hengestu</w:t>
      </w:r>
      <w:proofErr w:type="spellEnd"/>
      <w:r>
        <w:t xml:space="preserve"> dich denn </w:t>
      </w:r>
      <w:proofErr w:type="spellStart"/>
      <w:r>
        <w:t>itzt</w:t>
      </w:r>
      <w:proofErr w:type="spellEnd"/>
      <w:r>
        <w:t xml:space="preserve"> an andere freunde: ist der </w:t>
      </w:r>
      <w:proofErr w:type="spellStart"/>
      <w:r>
        <w:t>Koenig</w:t>
      </w:r>
      <w:proofErr w:type="spellEnd"/>
      <w:r>
        <w:t xml:space="preserve"> nicht bei dir: und sind deine </w:t>
      </w:r>
      <w:proofErr w:type="spellStart"/>
      <w:r>
        <w:t>ratgeber</w:t>
      </w:r>
      <w:proofErr w:type="spellEnd"/>
      <w:r>
        <w:t xml:space="preserve"> alle hinweg / das dich also das weh </w:t>
      </w:r>
      <w:proofErr w:type="spellStart"/>
      <w:r>
        <w:t>ankomen</w:t>
      </w:r>
      <w:proofErr w:type="spellEnd"/>
      <w:r>
        <w:t xml:space="preserve"> ist wie eine in </w:t>
      </w:r>
      <w:proofErr w:type="spellStart"/>
      <w:r>
        <w:t>kindsnoeten</w:t>
      </w:r>
      <w:proofErr w:type="spellEnd"/>
      <w:r>
        <w:t xml:space="preserve">: Lieber leide doch solche weh und </w:t>
      </w:r>
      <w:proofErr w:type="spellStart"/>
      <w:r>
        <w:t>krochze</w:t>
      </w:r>
      <w:proofErr w:type="spellEnd"/>
      <w:r>
        <w:t xml:space="preserve"> du Tochter </w:t>
      </w:r>
      <w:proofErr w:type="spellStart"/>
      <w:r>
        <w:t>zion</w:t>
      </w:r>
      <w:proofErr w:type="spellEnd"/>
      <w:r>
        <w:t xml:space="preserve"> als eine in </w:t>
      </w:r>
      <w:proofErr w:type="spellStart"/>
      <w:r>
        <w:t>kindsnoeten</w:t>
      </w:r>
      <w:proofErr w:type="spellEnd"/>
      <w:r>
        <w:t xml:space="preserve"> / denn du </w:t>
      </w:r>
      <w:proofErr w:type="spellStart"/>
      <w:r>
        <w:t>must</w:t>
      </w:r>
      <w:proofErr w:type="spellEnd"/>
      <w:r>
        <w:t xml:space="preserve"> zwar zur Stad hinaus und </w:t>
      </w:r>
      <w:proofErr w:type="spellStart"/>
      <w:r>
        <w:t>auff</w:t>
      </w:r>
      <w:proofErr w:type="spellEnd"/>
      <w:r>
        <w:t xml:space="preserve"> dem </w:t>
      </w:r>
      <w:proofErr w:type="spellStart"/>
      <w:r>
        <w:t>felde</w:t>
      </w:r>
      <w:proofErr w:type="spellEnd"/>
      <w:r>
        <w:t xml:space="preserve"> </w:t>
      </w:r>
      <w:proofErr w:type="spellStart"/>
      <w:r>
        <w:t>wonen</w:t>
      </w:r>
      <w:proofErr w:type="spellEnd"/>
      <w:r>
        <w:t xml:space="preserve"> und gen Babel </w:t>
      </w:r>
      <w:proofErr w:type="spellStart"/>
      <w:r>
        <w:t>komen</w:t>
      </w:r>
      <w:proofErr w:type="spellEnd"/>
      <w:r>
        <w:t xml:space="preserve"> / aber doch </w:t>
      </w:r>
      <w:proofErr w:type="spellStart"/>
      <w:r>
        <w:t>wirstu</w:t>
      </w:r>
      <w:proofErr w:type="spellEnd"/>
      <w:r>
        <w:t xml:space="preserve"> von dannen wider errettet werden / </w:t>
      </w:r>
      <w:proofErr w:type="spellStart"/>
      <w:r>
        <w:t>daselbs</w:t>
      </w:r>
      <w:proofErr w:type="spellEnd"/>
      <w:r>
        <w:t xml:space="preserve"> wird dich der Herr </w:t>
      </w:r>
      <w:proofErr w:type="spellStart"/>
      <w:r>
        <w:t>erloesen</w:t>
      </w:r>
      <w:proofErr w:type="spellEnd"/>
      <w:r>
        <w:t xml:space="preserve"> von deinen feinden) die so </w:t>
      </w:r>
      <w:proofErr w:type="spellStart"/>
      <w:r>
        <w:t>verstoeret</w:t>
      </w:r>
      <w:proofErr w:type="spellEnd"/>
      <w:r>
        <w:t xml:space="preserve"> werden sollen / nicht alleine straffen </w:t>
      </w:r>
      <w:proofErr w:type="spellStart"/>
      <w:r>
        <w:t>irer</w:t>
      </w:r>
      <w:proofErr w:type="spellEnd"/>
      <w:r>
        <w:t xml:space="preserve"> </w:t>
      </w:r>
      <w:proofErr w:type="spellStart"/>
      <w:r>
        <w:t>ungedult</w:t>
      </w:r>
      <w:proofErr w:type="spellEnd"/>
      <w:r>
        <w:t xml:space="preserve"> halben und </w:t>
      </w:r>
      <w:proofErr w:type="spellStart"/>
      <w:r>
        <w:t>huelffe</w:t>
      </w:r>
      <w:proofErr w:type="spellEnd"/>
      <w:r>
        <w:t xml:space="preserve"> suchen von </w:t>
      </w:r>
      <w:proofErr w:type="spellStart"/>
      <w:r>
        <w:t>frembden</w:t>
      </w:r>
      <w:proofErr w:type="spellEnd"/>
      <w:r>
        <w:t xml:space="preserve"> </w:t>
      </w:r>
      <w:proofErr w:type="spellStart"/>
      <w:r>
        <w:t>goettern</w:t>
      </w:r>
      <w:proofErr w:type="spellEnd"/>
      <w:r>
        <w:t xml:space="preserve"> / sondern auch </w:t>
      </w:r>
      <w:proofErr w:type="spellStart"/>
      <w:r>
        <w:t>vermanen</w:t>
      </w:r>
      <w:proofErr w:type="spellEnd"/>
      <w:r>
        <w:t xml:space="preserve"> das sie ja nicht zagen an CHRISTI </w:t>
      </w:r>
      <w:proofErr w:type="spellStart"/>
      <w:r>
        <w:t>zukunfft</w:t>
      </w:r>
      <w:proofErr w:type="spellEnd"/>
      <w:r>
        <w:t xml:space="preserve"> / als </w:t>
      </w:r>
      <w:proofErr w:type="spellStart"/>
      <w:r>
        <w:t>wolt</w:t>
      </w:r>
      <w:proofErr w:type="spellEnd"/>
      <w:r>
        <w:t xml:space="preserve"> er sagen / </w:t>
      </w:r>
      <w:proofErr w:type="spellStart"/>
      <w:r>
        <w:t>Ir</w:t>
      </w:r>
      <w:proofErr w:type="spellEnd"/>
      <w:r>
        <w:t xml:space="preserve"> werdet von den Heiden </w:t>
      </w:r>
      <w:proofErr w:type="spellStart"/>
      <w:r>
        <w:t>weggefueret</w:t>
      </w:r>
      <w:proofErr w:type="spellEnd"/>
      <w:r>
        <w:t xml:space="preserve"> und </w:t>
      </w:r>
      <w:proofErr w:type="spellStart"/>
      <w:r>
        <w:t>zerplaget</w:t>
      </w:r>
      <w:proofErr w:type="spellEnd"/>
      <w:r>
        <w:t xml:space="preserve"> werden das </w:t>
      </w:r>
      <w:proofErr w:type="spellStart"/>
      <w:r>
        <w:t>ir</w:t>
      </w:r>
      <w:proofErr w:type="spellEnd"/>
      <w:r>
        <w:t xml:space="preserve"> schreien werdet als die </w:t>
      </w:r>
      <w:proofErr w:type="spellStart"/>
      <w:r>
        <w:t>gebererin</w:t>
      </w:r>
      <w:proofErr w:type="spellEnd"/>
      <w:r>
        <w:t xml:space="preserve"> / das las ich </w:t>
      </w:r>
      <w:proofErr w:type="spellStart"/>
      <w:r>
        <w:t>gescheen</w:t>
      </w:r>
      <w:proofErr w:type="spellEnd"/>
      <w:r>
        <w:t xml:space="preserve"> / wie aber die </w:t>
      </w:r>
      <w:proofErr w:type="spellStart"/>
      <w:r>
        <w:t>gebererin</w:t>
      </w:r>
      <w:proofErr w:type="spellEnd"/>
      <w:r>
        <w:t xml:space="preserve"> hoffet es werde bald mit </w:t>
      </w:r>
      <w:proofErr w:type="spellStart"/>
      <w:r>
        <w:t>ir</w:t>
      </w:r>
      <w:proofErr w:type="spellEnd"/>
      <w:r>
        <w:t xml:space="preserve"> besser werden / also </w:t>
      </w:r>
      <w:proofErr w:type="spellStart"/>
      <w:r>
        <w:t>geberet</w:t>
      </w:r>
      <w:proofErr w:type="spellEnd"/>
      <w:r>
        <w:t xml:space="preserve"> </w:t>
      </w:r>
      <w:proofErr w:type="spellStart"/>
      <w:r>
        <w:t>ir</w:t>
      </w:r>
      <w:proofErr w:type="spellEnd"/>
      <w:r>
        <w:t xml:space="preserve"> auch </w:t>
      </w:r>
      <w:proofErr w:type="spellStart"/>
      <w:r>
        <w:t>hoffnung</w:t>
      </w:r>
      <w:proofErr w:type="spellEnd"/>
      <w:r>
        <w:t xml:space="preserve"> und </w:t>
      </w:r>
      <w:proofErr w:type="spellStart"/>
      <w:r>
        <w:t>gebette</w:t>
      </w:r>
      <w:proofErr w:type="spellEnd"/>
      <w:r>
        <w:t xml:space="preserve"> damit </w:t>
      </w:r>
      <w:proofErr w:type="spellStart"/>
      <w:r>
        <w:t>ir</w:t>
      </w:r>
      <w:proofErr w:type="spellEnd"/>
      <w:r>
        <w:t xml:space="preserve"> des </w:t>
      </w:r>
      <w:proofErr w:type="spellStart"/>
      <w:r>
        <w:t>gefengnis</w:t>
      </w:r>
      <w:proofErr w:type="spellEnd"/>
      <w:r>
        <w:t xml:space="preserve"> </w:t>
      </w:r>
      <w:proofErr w:type="spellStart"/>
      <w:r>
        <w:t>ungluck</w:t>
      </w:r>
      <w:proofErr w:type="spellEnd"/>
      <w:r>
        <w:t xml:space="preserve"> lindert weil euch </w:t>
      </w:r>
      <w:proofErr w:type="spellStart"/>
      <w:r>
        <w:t>ewer</w:t>
      </w:r>
      <w:proofErr w:type="spellEnd"/>
      <w:r>
        <w:t xml:space="preserve"> </w:t>
      </w:r>
      <w:proofErr w:type="spellStart"/>
      <w:r>
        <w:t>Koenig</w:t>
      </w:r>
      <w:proofErr w:type="spellEnd"/>
      <w:r>
        <w:t xml:space="preserve"> und rat CHRISTUS </w:t>
      </w:r>
      <w:proofErr w:type="spellStart"/>
      <w:r>
        <w:t>eraus</w:t>
      </w:r>
      <w:proofErr w:type="spellEnd"/>
      <w:r>
        <w:t xml:space="preserve"> </w:t>
      </w:r>
      <w:proofErr w:type="spellStart"/>
      <w:r>
        <w:t>helffen</w:t>
      </w:r>
      <w:proofErr w:type="spellEnd"/>
      <w:r>
        <w:t xml:space="preserve"> will und wird / </w:t>
      </w:r>
      <w:proofErr w:type="spellStart"/>
      <w:r>
        <w:t>uberwindet</w:t>
      </w:r>
      <w:proofErr w:type="spellEnd"/>
      <w:r>
        <w:t xml:space="preserve"> das </w:t>
      </w:r>
      <w:proofErr w:type="spellStart"/>
      <w:r>
        <w:t>gegenwerttig</w:t>
      </w:r>
      <w:proofErr w:type="spellEnd"/>
      <w:r>
        <w:t xml:space="preserve"> </w:t>
      </w:r>
      <w:proofErr w:type="spellStart"/>
      <w:r>
        <w:t>ungluck</w:t>
      </w:r>
      <w:proofErr w:type="spellEnd"/>
      <w:r>
        <w:t xml:space="preserve"> mit </w:t>
      </w:r>
      <w:proofErr w:type="spellStart"/>
      <w:r>
        <w:t>hoffnung</w:t>
      </w:r>
      <w:proofErr w:type="spellEnd"/>
      <w:r>
        <w:t xml:space="preserve"> </w:t>
      </w:r>
      <w:proofErr w:type="spellStart"/>
      <w:r>
        <w:t>auff</w:t>
      </w:r>
      <w:proofErr w:type="spellEnd"/>
      <w:r>
        <w:t xml:space="preserve"> die </w:t>
      </w:r>
      <w:proofErr w:type="spellStart"/>
      <w:r>
        <w:t>kunfftig</w:t>
      </w:r>
      <w:proofErr w:type="spellEnd"/>
      <w:r>
        <w:t xml:space="preserve"> </w:t>
      </w:r>
      <w:proofErr w:type="spellStart"/>
      <w:r>
        <w:t>herlickeit</w:t>
      </w:r>
      <w:proofErr w:type="spellEnd"/>
      <w:r>
        <w:t xml:space="preserve"> in CHRISTO versprochen. Nu </w:t>
      </w:r>
    </w:p>
    <w:p w14:paraId="2A0F8144" w14:textId="77777777" w:rsidR="007C3290" w:rsidRDefault="007C3290" w:rsidP="007C3290">
      <w:pPr>
        <w:pStyle w:val="berschrift3"/>
      </w:pPr>
      <w:r>
        <w:t xml:space="preserve">Wie Gott mit den Heiden </w:t>
      </w:r>
      <w:proofErr w:type="spellStart"/>
      <w:r>
        <w:t>umbgehen</w:t>
      </w:r>
      <w:proofErr w:type="spellEnd"/>
      <w:r>
        <w:t xml:space="preserve"> will so die Juden plagen werden.</w:t>
      </w:r>
    </w:p>
    <w:p w14:paraId="2FDEDAA8" w14:textId="77777777" w:rsidR="007C3290" w:rsidRDefault="007C3290" w:rsidP="007C3290">
      <w:pPr>
        <w:pStyle w:val="StandardWeb"/>
      </w:pPr>
      <w:r>
        <w:t xml:space="preserve">Gleich wie </w:t>
      </w:r>
      <w:proofErr w:type="spellStart"/>
      <w:r>
        <w:t>Psal</w:t>
      </w:r>
      <w:proofErr w:type="spellEnd"/>
      <w:r>
        <w:t xml:space="preserve">. 137. beschreibet wie die Babylonier der Juden spotteten / also will er mit </w:t>
      </w:r>
      <w:proofErr w:type="spellStart"/>
      <w:r>
        <w:t>disen</w:t>
      </w:r>
      <w:proofErr w:type="spellEnd"/>
      <w:r>
        <w:t xml:space="preserve"> </w:t>
      </w:r>
      <w:proofErr w:type="spellStart"/>
      <w:r>
        <w:t>wortten</w:t>
      </w:r>
      <w:proofErr w:type="spellEnd"/>
      <w:r>
        <w:t xml:space="preserve"> (denn es werden </w:t>
      </w:r>
      <w:proofErr w:type="spellStart"/>
      <w:r>
        <w:t>schir</w:t>
      </w:r>
      <w:proofErr w:type="spellEnd"/>
      <w:r>
        <w:t xml:space="preserve"> sich viel Heiden wider dich rotten / und sprechen / sie ist verbannet / wir wollen unsern </w:t>
      </w:r>
      <w:proofErr w:type="spellStart"/>
      <w:r>
        <w:t>lust</w:t>
      </w:r>
      <w:proofErr w:type="spellEnd"/>
      <w:r>
        <w:t xml:space="preserve"> an </w:t>
      </w:r>
      <w:proofErr w:type="spellStart"/>
      <w:r>
        <w:t>zion</w:t>
      </w:r>
      <w:proofErr w:type="spellEnd"/>
      <w:r>
        <w:t xml:space="preserve"> sehen) beschreiben wie die Heiden der Juden spotten werden und soviel sagen / wenn du den Heiden </w:t>
      </w:r>
      <w:proofErr w:type="spellStart"/>
      <w:r>
        <w:t>ubergehen</w:t>
      </w:r>
      <w:proofErr w:type="spellEnd"/>
      <w:r>
        <w:t xml:space="preserve"> wirst deiner </w:t>
      </w:r>
      <w:proofErr w:type="spellStart"/>
      <w:r>
        <w:t>suend</w:t>
      </w:r>
      <w:proofErr w:type="spellEnd"/>
      <w:r>
        <w:t xml:space="preserve"> halben / so werden sie deines elendes sich </w:t>
      </w:r>
      <w:proofErr w:type="spellStart"/>
      <w:r>
        <w:t>frewen</w:t>
      </w:r>
      <w:proofErr w:type="spellEnd"/>
      <w:r>
        <w:t xml:space="preserve"> und sprechen du habest es </w:t>
      </w:r>
      <w:proofErr w:type="spellStart"/>
      <w:r>
        <w:t>wolverdienet</w:t>
      </w:r>
      <w:proofErr w:type="spellEnd"/>
      <w:r>
        <w:t xml:space="preserve"> / werden dich </w:t>
      </w:r>
      <w:proofErr w:type="spellStart"/>
      <w:r>
        <w:t>gedencken</w:t>
      </w:r>
      <w:proofErr w:type="spellEnd"/>
      <w:r>
        <w:t xml:space="preserve"> </w:t>
      </w:r>
      <w:proofErr w:type="spellStart"/>
      <w:r>
        <w:t>zuvertilgen</w:t>
      </w:r>
      <w:proofErr w:type="spellEnd"/>
      <w:r>
        <w:t xml:space="preserve"> als eine </w:t>
      </w:r>
      <w:proofErr w:type="spellStart"/>
      <w:r>
        <w:t>verworffene</w:t>
      </w:r>
      <w:proofErr w:type="spellEnd"/>
      <w:r>
        <w:t xml:space="preserve"> von Gott. Satan lest sich nicht daran </w:t>
      </w:r>
      <w:proofErr w:type="spellStart"/>
      <w:r>
        <w:t>genuegen</w:t>
      </w:r>
      <w:proofErr w:type="spellEnd"/>
      <w:r>
        <w:t xml:space="preserve"> / das er durch </w:t>
      </w:r>
      <w:proofErr w:type="spellStart"/>
      <w:r>
        <w:t>suend</w:t>
      </w:r>
      <w:proofErr w:type="spellEnd"/>
      <w:r>
        <w:t xml:space="preserve"> in not und </w:t>
      </w:r>
      <w:proofErr w:type="spellStart"/>
      <w:r>
        <w:t>tod</w:t>
      </w:r>
      <w:proofErr w:type="spellEnd"/>
      <w:r>
        <w:t xml:space="preserve"> </w:t>
      </w:r>
      <w:proofErr w:type="spellStart"/>
      <w:r>
        <w:t>gestortzt</w:t>
      </w:r>
      <w:proofErr w:type="spellEnd"/>
      <w:r>
        <w:t xml:space="preserve"> hat / </w:t>
      </w:r>
      <w:proofErr w:type="spellStart"/>
      <w:r>
        <w:t>feret</w:t>
      </w:r>
      <w:proofErr w:type="spellEnd"/>
      <w:r>
        <w:t xml:space="preserve"> noch zu und spottet der elenden / wie er CHRISTO </w:t>
      </w:r>
      <w:proofErr w:type="spellStart"/>
      <w:r>
        <w:t>thet</w:t>
      </w:r>
      <w:proofErr w:type="spellEnd"/>
      <w:r>
        <w:t xml:space="preserve"> am </w:t>
      </w:r>
      <w:proofErr w:type="spellStart"/>
      <w:r>
        <w:t>creutz</w:t>
      </w:r>
      <w:proofErr w:type="spellEnd"/>
      <w:r>
        <w:t xml:space="preserve"> / denn da CHRISTUS sprach Eli / spottet er sein und sprach / Er </w:t>
      </w:r>
      <w:proofErr w:type="spellStart"/>
      <w:r>
        <w:t>rufft</w:t>
      </w:r>
      <w:proofErr w:type="spellEnd"/>
      <w:r>
        <w:t xml:space="preserve"> Elia. Aber mit </w:t>
      </w:r>
      <w:proofErr w:type="spellStart"/>
      <w:r>
        <w:t>disen</w:t>
      </w:r>
      <w:proofErr w:type="spellEnd"/>
      <w:r>
        <w:t xml:space="preserve"> </w:t>
      </w:r>
      <w:proofErr w:type="spellStart"/>
      <w:r>
        <w:t>wortten</w:t>
      </w:r>
      <w:proofErr w:type="spellEnd"/>
      <w:r>
        <w:t xml:space="preserve"> (Aber sie wissen des </w:t>
      </w:r>
      <w:proofErr w:type="spellStart"/>
      <w:r>
        <w:t>Hern</w:t>
      </w:r>
      <w:proofErr w:type="spellEnd"/>
      <w:r>
        <w:t xml:space="preserve"> </w:t>
      </w:r>
      <w:proofErr w:type="spellStart"/>
      <w:r>
        <w:t>gedancken</w:t>
      </w:r>
      <w:proofErr w:type="spellEnd"/>
      <w:r>
        <w:t xml:space="preserve"> nicht und </w:t>
      </w:r>
      <w:proofErr w:type="spellStart"/>
      <w:r>
        <w:t>mercken</w:t>
      </w:r>
      <w:proofErr w:type="spellEnd"/>
      <w:r>
        <w:t xml:space="preserve"> seinen ratschlag nicht / das er sie </w:t>
      </w:r>
      <w:proofErr w:type="spellStart"/>
      <w:r>
        <w:t>zuhauff</w:t>
      </w:r>
      <w:proofErr w:type="spellEnd"/>
      <w:r>
        <w:t xml:space="preserve"> bracht hat wie </w:t>
      </w:r>
      <w:proofErr w:type="spellStart"/>
      <w:r>
        <w:t>garben</w:t>
      </w:r>
      <w:proofErr w:type="spellEnd"/>
      <w:r>
        <w:t xml:space="preserve"> </w:t>
      </w:r>
      <w:proofErr w:type="spellStart"/>
      <w:r>
        <w:t>auff</w:t>
      </w:r>
      <w:proofErr w:type="spellEnd"/>
      <w:r>
        <w:t xml:space="preserve"> der </w:t>
      </w:r>
      <w:proofErr w:type="spellStart"/>
      <w:r>
        <w:t>tennen</w:t>
      </w:r>
      <w:proofErr w:type="spellEnd"/>
      <w:r>
        <w:t xml:space="preserve">) spottet Gott der Juden </w:t>
      </w:r>
      <w:proofErr w:type="spellStart"/>
      <w:r>
        <w:t>spotter</w:t>
      </w:r>
      <w:proofErr w:type="spellEnd"/>
      <w:r>
        <w:t xml:space="preserve"> </w:t>
      </w:r>
      <w:proofErr w:type="spellStart"/>
      <w:r>
        <w:t>widerumb</w:t>
      </w:r>
      <w:proofErr w:type="spellEnd"/>
      <w:r>
        <w:t xml:space="preserve"> / als </w:t>
      </w:r>
      <w:proofErr w:type="spellStart"/>
      <w:r>
        <w:t>wolt</w:t>
      </w:r>
      <w:proofErr w:type="spellEnd"/>
      <w:r>
        <w:t xml:space="preserve"> er sagen / </w:t>
      </w:r>
      <w:proofErr w:type="spellStart"/>
      <w:r>
        <w:t>Wolan</w:t>
      </w:r>
      <w:proofErr w:type="spellEnd"/>
      <w:r>
        <w:t xml:space="preserve"> </w:t>
      </w:r>
      <w:proofErr w:type="spellStart"/>
      <w:r>
        <w:t>ir</w:t>
      </w:r>
      <w:proofErr w:type="spellEnd"/>
      <w:r>
        <w:t xml:space="preserve"> Heiden </w:t>
      </w:r>
      <w:proofErr w:type="spellStart"/>
      <w:r>
        <w:t>samlet</w:t>
      </w:r>
      <w:proofErr w:type="spellEnd"/>
      <w:r>
        <w:t xml:space="preserve"> mein </w:t>
      </w:r>
      <w:proofErr w:type="spellStart"/>
      <w:r>
        <w:t>volck</w:t>
      </w:r>
      <w:proofErr w:type="spellEnd"/>
      <w:r>
        <w:t xml:space="preserve"> und bindets mit elende </w:t>
      </w:r>
      <w:proofErr w:type="spellStart"/>
      <w:r>
        <w:t>zusamen</w:t>
      </w:r>
      <w:proofErr w:type="spellEnd"/>
      <w:r>
        <w:t xml:space="preserve"> wie </w:t>
      </w:r>
      <w:proofErr w:type="spellStart"/>
      <w:r>
        <w:t>garben</w:t>
      </w:r>
      <w:proofErr w:type="spellEnd"/>
      <w:r>
        <w:t xml:space="preserve"> und </w:t>
      </w:r>
      <w:proofErr w:type="spellStart"/>
      <w:r>
        <w:t>zudresschets</w:t>
      </w:r>
      <w:proofErr w:type="spellEnd"/>
      <w:r>
        <w:t xml:space="preserve"> in der Babylonischen </w:t>
      </w:r>
      <w:proofErr w:type="spellStart"/>
      <w:r>
        <w:t>tennen</w:t>
      </w:r>
      <w:proofErr w:type="spellEnd"/>
      <w:r>
        <w:t xml:space="preserve"> / </w:t>
      </w:r>
      <w:proofErr w:type="spellStart"/>
      <w:r>
        <w:t>glewbet</w:t>
      </w:r>
      <w:proofErr w:type="spellEnd"/>
      <w:r>
        <w:t xml:space="preserve"> mir aber ich habe viel ein anders im sinne denn </w:t>
      </w:r>
      <w:proofErr w:type="spellStart"/>
      <w:r>
        <w:t>ir</w:t>
      </w:r>
      <w:proofErr w:type="spellEnd"/>
      <w:r>
        <w:t xml:space="preserve"> meinet / </w:t>
      </w:r>
      <w:proofErr w:type="spellStart"/>
      <w:r>
        <w:t>nemlich</w:t>
      </w:r>
      <w:proofErr w:type="spellEnd"/>
      <w:r>
        <w:t xml:space="preserve"> </w:t>
      </w:r>
      <w:proofErr w:type="spellStart"/>
      <w:r>
        <w:t>dis</w:t>
      </w:r>
      <w:proofErr w:type="spellEnd"/>
      <w:r>
        <w:t xml:space="preserve"> hab ich im sinne / das euch Heiden die Juden </w:t>
      </w:r>
      <w:proofErr w:type="spellStart"/>
      <w:r>
        <w:t>widerumb</w:t>
      </w:r>
      <w:proofErr w:type="spellEnd"/>
      <w:r>
        <w:t xml:space="preserve"> </w:t>
      </w:r>
      <w:proofErr w:type="spellStart"/>
      <w:r>
        <w:t>zusamen</w:t>
      </w:r>
      <w:proofErr w:type="spellEnd"/>
      <w:r>
        <w:t xml:space="preserve"> binden wie </w:t>
      </w:r>
      <w:proofErr w:type="spellStart"/>
      <w:r>
        <w:t>garben</w:t>
      </w:r>
      <w:proofErr w:type="spellEnd"/>
      <w:r>
        <w:t xml:space="preserve"> und </w:t>
      </w:r>
      <w:proofErr w:type="spellStart"/>
      <w:r>
        <w:t>zudresschen</w:t>
      </w:r>
      <w:proofErr w:type="spellEnd"/>
      <w:r>
        <w:t xml:space="preserve"> sollen / das ist / durchs </w:t>
      </w:r>
      <w:proofErr w:type="spellStart"/>
      <w:r>
        <w:t>wortt</w:t>
      </w:r>
      <w:proofErr w:type="spellEnd"/>
      <w:r>
        <w:t xml:space="preserve"> zum </w:t>
      </w:r>
      <w:proofErr w:type="spellStart"/>
      <w:r>
        <w:t>erkendnis</w:t>
      </w:r>
      <w:proofErr w:type="spellEnd"/>
      <w:r>
        <w:t xml:space="preserve"> Gottes und CHRISTI bringen sollen. Als Daniel im Babylonischen </w:t>
      </w:r>
      <w:proofErr w:type="spellStart"/>
      <w:r>
        <w:t>Koenigreich</w:t>
      </w:r>
      <w:proofErr w:type="spellEnd"/>
      <w:r>
        <w:t xml:space="preserve"> die Heiden </w:t>
      </w:r>
      <w:proofErr w:type="spellStart"/>
      <w:r>
        <w:t>zudrassche</w:t>
      </w:r>
      <w:proofErr w:type="spellEnd"/>
      <w:r>
        <w:t xml:space="preserve"> und wunderbarlich zum </w:t>
      </w:r>
      <w:proofErr w:type="spellStart"/>
      <w:r>
        <w:t>erkendnis</w:t>
      </w:r>
      <w:proofErr w:type="spellEnd"/>
      <w:r>
        <w:t xml:space="preserve"> Gottes und CHRISTI brachte. </w:t>
      </w:r>
      <w:proofErr w:type="spellStart"/>
      <w:r>
        <w:t>Sihe</w:t>
      </w:r>
      <w:proofErr w:type="spellEnd"/>
      <w:r>
        <w:t xml:space="preserve"> </w:t>
      </w:r>
      <w:proofErr w:type="spellStart"/>
      <w:r>
        <w:t>dis</w:t>
      </w:r>
      <w:proofErr w:type="spellEnd"/>
      <w:r>
        <w:t xml:space="preserve"> nennet er hie des </w:t>
      </w:r>
      <w:proofErr w:type="spellStart"/>
      <w:r>
        <w:t>Hern</w:t>
      </w:r>
      <w:proofErr w:type="spellEnd"/>
      <w:r>
        <w:t xml:space="preserve"> Rad schlage / welcher nicht </w:t>
      </w:r>
      <w:proofErr w:type="spellStart"/>
      <w:r>
        <w:t>erfuellet</w:t>
      </w:r>
      <w:proofErr w:type="spellEnd"/>
      <w:r>
        <w:t xml:space="preserve"> </w:t>
      </w:r>
      <w:proofErr w:type="spellStart"/>
      <w:r>
        <w:t>were</w:t>
      </w:r>
      <w:proofErr w:type="spellEnd"/>
      <w:r>
        <w:t xml:space="preserve"> so die Juden nicht unter die Heiden </w:t>
      </w:r>
      <w:proofErr w:type="spellStart"/>
      <w:r>
        <w:t>zustrewet</w:t>
      </w:r>
      <w:proofErr w:type="spellEnd"/>
      <w:r>
        <w:t xml:space="preserve"> </w:t>
      </w:r>
      <w:proofErr w:type="spellStart"/>
      <w:r>
        <w:t>weren</w:t>
      </w:r>
      <w:proofErr w:type="spellEnd"/>
      <w:r>
        <w:t xml:space="preserve">. Ist mir aber </w:t>
      </w:r>
      <w:proofErr w:type="spellStart"/>
      <w:r>
        <w:t>dis</w:t>
      </w:r>
      <w:proofErr w:type="spellEnd"/>
      <w:r>
        <w:t xml:space="preserve"> nicht ein </w:t>
      </w:r>
      <w:proofErr w:type="spellStart"/>
      <w:r>
        <w:t>wunderbarlicher</w:t>
      </w:r>
      <w:proofErr w:type="spellEnd"/>
      <w:r>
        <w:t xml:space="preserve"> ratschlag und ein </w:t>
      </w:r>
      <w:proofErr w:type="spellStart"/>
      <w:r>
        <w:t>seltzames</w:t>
      </w:r>
      <w:proofErr w:type="spellEnd"/>
      <w:r>
        <w:t xml:space="preserve"> </w:t>
      </w:r>
      <w:proofErr w:type="spellStart"/>
      <w:r>
        <w:t>dresschen</w:t>
      </w:r>
      <w:proofErr w:type="spellEnd"/>
      <w:r>
        <w:t xml:space="preserve">: da die Juden im lande waren trieben sie </w:t>
      </w:r>
      <w:proofErr w:type="spellStart"/>
      <w:r>
        <w:t>abgottereie</w:t>
      </w:r>
      <w:proofErr w:type="spellEnd"/>
      <w:r>
        <w:t xml:space="preserve"> und </w:t>
      </w:r>
      <w:proofErr w:type="spellStart"/>
      <w:r>
        <w:t>verdieneten</w:t>
      </w:r>
      <w:proofErr w:type="spellEnd"/>
      <w:r>
        <w:t xml:space="preserve"> mit </w:t>
      </w:r>
      <w:proofErr w:type="spellStart"/>
      <w:r>
        <w:t>iren</w:t>
      </w:r>
      <w:proofErr w:type="spellEnd"/>
      <w:r>
        <w:t xml:space="preserve"> </w:t>
      </w:r>
      <w:proofErr w:type="spellStart"/>
      <w:r>
        <w:t>sunden</w:t>
      </w:r>
      <w:proofErr w:type="spellEnd"/>
      <w:r>
        <w:t xml:space="preserve"> die </w:t>
      </w:r>
      <w:proofErr w:type="spellStart"/>
      <w:r>
        <w:t>verstoerung</w:t>
      </w:r>
      <w:proofErr w:type="spellEnd"/>
      <w:r>
        <w:t xml:space="preserve"> / im elend aber werden sie </w:t>
      </w:r>
      <w:proofErr w:type="spellStart"/>
      <w:r>
        <w:t>from</w:t>
      </w:r>
      <w:proofErr w:type="spellEnd"/>
      <w:r>
        <w:t xml:space="preserve"> und </w:t>
      </w:r>
      <w:proofErr w:type="spellStart"/>
      <w:r>
        <w:t>bekeren</w:t>
      </w:r>
      <w:proofErr w:type="spellEnd"/>
      <w:r>
        <w:t xml:space="preserve"> die Heiden auch zu Gott. Welchen Rad schlage des </w:t>
      </w:r>
      <w:proofErr w:type="spellStart"/>
      <w:r>
        <w:t>Hern</w:t>
      </w:r>
      <w:proofErr w:type="spellEnd"/>
      <w:r>
        <w:t xml:space="preserve"> will der Prophet </w:t>
      </w:r>
      <w:proofErr w:type="spellStart"/>
      <w:r>
        <w:t>wolbedacht</w:t>
      </w:r>
      <w:proofErr w:type="spellEnd"/>
      <w:r>
        <w:t xml:space="preserve"> haben von den Juden im elende / und sie </w:t>
      </w:r>
      <w:proofErr w:type="spellStart"/>
      <w:r>
        <w:t>getroestet</w:t>
      </w:r>
      <w:proofErr w:type="spellEnd"/>
      <w:r>
        <w:t xml:space="preserve"> haben das sie nur </w:t>
      </w:r>
      <w:proofErr w:type="spellStart"/>
      <w:r>
        <w:t>gutts</w:t>
      </w:r>
      <w:proofErr w:type="spellEnd"/>
      <w:r>
        <w:t xml:space="preserve"> </w:t>
      </w:r>
      <w:proofErr w:type="spellStart"/>
      <w:r>
        <w:t>mutts</w:t>
      </w:r>
      <w:proofErr w:type="spellEnd"/>
      <w:r>
        <w:t xml:space="preserve"> in CHRISTO seien. Im </w:t>
      </w:r>
      <w:proofErr w:type="spellStart"/>
      <w:r>
        <w:t>Judischenland</w:t>
      </w:r>
      <w:proofErr w:type="spellEnd"/>
      <w:r>
        <w:t xml:space="preserve"> </w:t>
      </w:r>
      <w:proofErr w:type="spellStart"/>
      <w:r>
        <w:t>drassche</w:t>
      </w:r>
      <w:proofErr w:type="spellEnd"/>
      <w:r>
        <w:t xml:space="preserve"> man nicht mit flegeln wie in </w:t>
      </w:r>
      <w:proofErr w:type="spellStart"/>
      <w:r>
        <w:t>Deudschland</w:t>
      </w:r>
      <w:proofErr w:type="spellEnd"/>
      <w:r>
        <w:t xml:space="preserve"> / sondern mit ochsen </w:t>
      </w:r>
      <w:proofErr w:type="spellStart"/>
      <w:r>
        <w:t>drasche</w:t>
      </w:r>
      <w:proofErr w:type="spellEnd"/>
      <w:r>
        <w:t xml:space="preserve"> man / als Paulus I. Cor. 9. aus dem Gesetz spricht / Du </w:t>
      </w:r>
      <w:proofErr w:type="spellStart"/>
      <w:r>
        <w:t>solt</w:t>
      </w:r>
      <w:proofErr w:type="spellEnd"/>
      <w:r>
        <w:t xml:space="preserve"> dem Ochsen der </w:t>
      </w:r>
      <w:proofErr w:type="spellStart"/>
      <w:r>
        <w:t>dresschet</w:t>
      </w:r>
      <w:proofErr w:type="spellEnd"/>
      <w:r>
        <w:t xml:space="preserve"> das maul nicht verbinden. Durch eisern </w:t>
      </w:r>
      <w:proofErr w:type="spellStart"/>
      <w:r>
        <w:t>Hoerner</w:t>
      </w:r>
      <w:proofErr w:type="spellEnd"/>
      <w:r>
        <w:t xml:space="preserve"> / weil des Ochsen macht in </w:t>
      </w:r>
      <w:proofErr w:type="spellStart"/>
      <w:r>
        <w:t>hoernern</w:t>
      </w:r>
      <w:proofErr w:type="spellEnd"/>
      <w:r>
        <w:t xml:space="preserve"> </w:t>
      </w:r>
      <w:proofErr w:type="spellStart"/>
      <w:r>
        <w:t>ligt</w:t>
      </w:r>
      <w:proofErr w:type="spellEnd"/>
      <w:r>
        <w:t xml:space="preserve"> / wird der </w:t>
      </w:r>
      <w:proofErr w:type="spellStart"/>
      <w:r>
        <w:t>unueberwindlich</w:t>
      </w:r>
      <w:proofErr w:type="spellEnd"/>
      <w:r>
        <w:t xml:space="preserve"> </w:t>
      </w:r>
      <w:proofErr w:type="spellStart"/>
      <w:r>
        <w:t>mund</w:t>
      </w:r>
      <w:proofErr w:type="spellEnd"/>
      <w:r>
        <w:t xml:space="preserve"> </w:t>
      </w:r>
      <w:proofErr w:type="spellStart"/>
      <w:r>
        <w:t>bedeuttet</w:t>
      </w:r>
      <w:proofErr w:type="spellEnd"/>
      <w:r>
        <w:t xml:space="preserve"> </w:t>
      </w:r>
      <w:proofErr w:type="spellStart"/>
      <w:r>
        <w:t>dere</w:t>
      </w:r>
      <w:proofErr w:type="spellEnd"/>
      <w:r>
        <w:t xml:space="preserve"> so unter den Heiden </w:t>
      </w:r>
      <w:proofErr w:type="spellStart"/>
      <w:r>
        <w:t>lereten</w:t>
      </w:r>
      <w:proofErr w:type="spellEnd"/>
      <w:r>
        <w:t xml:space="preserve">: Als Da. 3. die dreie </w:t>
      </w:r>
      <w:proofErr w:type="spellStart"/>
      <w:r>
        <w:t>Menner</w:t>
      </w:r>
      <w:proofErr w:type="spellEnd"/>
      <w:r>
        <w:t xml:space="preserve"> </w:t>
      </w:r>
      <w:proofErr w:type="spellStart"/>
      <w:r>
        <w:t>Sedrach</w:t>
      </w:r>
      <w:proofErr w:type="spellEnd"/>
      <w:r>
        <w:t xml:space="preserve"> </w:t>
      </w:r>
      <w:proofErr w:type="spellStart"/>
      <w:r>
        <w:t>Mesach</w:t>
      </w:r>
      <w:proofErr w:type="spellEnd"/>
      <w:r>
        <w:t xml:space="preserve"> Abednego Gotts </w:t>
      </w:r>
      <w:proofErr w:type="spellStart"/>
      <w:r>
        <w:t>wortt</w:t>
      </w:r>
      <w:proofErr w:type="spellEnd"/>
      <w:r>
        <w:t xml:space="preserve"> unerschrocken </w:t>
      </w:r>
      <w:proofErr w:type="spellStart"/>
      <w:r>
        <w:t>bekenneten</w:t>
      </w:r>
      <w:proofErr w:type="spellEnd"/>
      <w:r>
        <w:t xml:space="preserve"> und sich ehe brennen </w:t>
      </w:r>
      <w:proofErr w:type="spellStart"/>
      <w:r>
        <w:t>liessen</w:t>
      </w:r>
      <w:proofErr w:type="spellEnd"/>
      <w:r>
        <w:t xml:space="preserve"> denn sie des </w:t>
      </w:r>
      <w:proofErr w:type="spellStart"/>
      <w:r>
        <w:t>Koeniges</w:t>
      </w:r>
      <w:proofErr w:type="spellEnd"/>
      <w:r>
        <w:t xml:space="preserve"> </w:t>
      </w:r>
      <w:proofErr w:type="spellStart"/>
      <w:r>
        <w:t>guelden</w:t>
      </w:r>
      <w:proofErr w:type="spellEnd"/>
      <w:r>
        <w:t xml:space="preserve"> </w:t>
      </w:r>
      <w:proofErr w:type="spellStart"/>
      <w:r>
        <w:t>seulen</w:t>
      </w:r>
      <w:proofErr w:type="spellEnd"/>
      <w:r>
        <w:t xml:space="preserve"> </w:t>
      </w:r>
      <w:proofErr w:type="spellStart"/>
      <w:r>
        <w:t>anbetteten</w:t>
      </w:r>
      <w:proofErr w:type="spellEnd"/>
      <w:r>
        <w:t xml:space="preserve">. Durch eherne </w:t>
      </w:r>
      <w:proofErr w:type="spellStart"/>
      <w:r>
        <w:t>klawen</w:t>
      </w:r>
      <w:proofErr w:type="spellEnd"/>
      <w:r>
        <w:t xml:space="preserve"> aber / wird des </w:t>
      </w:r>
      <w:proofErr w:type="spellStart"/>
      <w:r>
        <w:t>Lereampts</w:t>
      </w:r>
      <w:proofErr w:type="spellEnd"/>
      <w:r>
        <w:t xml:space="preserve"> </w:t>
      </w:r>
      <w:proofErr w:type="spellStart"/>
      <w:r>
        <w:t>krafft</w:t>
      </w:r>
      <w:proofErr w:type="spellEnd"/>
      <w:r>
        <w:t xml:space="preserve"> </w:t>
      </w:r>
      <w:proofErr w:type="spellStart"/>
      <w:r>
        <w:t>angezeiget</w:t>
      </w:r>
      <w:proofErr w:type="spellEnd"/>
      <w:r>
        <w:t xml:space="preserve"> / </w:t>
      </w:r>
      <w:proofErr w:type="spellStart"/>
      <w:r>
        <w:t>nemlich</w:t>
      </w:r>
      <w:proofErr w:type="spellEnd"/>
      <w:r>
        <w:t xml:space="preserve"> das Gotts </w:t>
      </w:r>
      <w:proofErr w:type="spellStart"/>
      <w:r>
        <w:t>wortt</w:t>
      </w:r>
      <w:proofErr w:type="spellEnd"/>
      <w:r>
        <w:t xml:space="preserve"> unter den Heiden nicht vergeblich </w:t>
      </w:r>
      <w:proofErr w:type="spellStart"/>
      <w:r>
        <w:t>bekand</w:t>
      </w:r>
      <w:proofErr w:type="spellEnd"/>
      <w:r>
        <w:t xml:space="preserve"> werden sol. Der Heiden </w:t>
      </w:r>
      <w:proofErr w:type="spellStart"/>
      <w:r>
        <w:t>gutt</w:t>
      </w:r>
      <w:proofErr w:type="spellEnd"/>
      <w:r>
        <w:t xml:space="preserve"> dem </w:t>
      </w:r>
      <w:proofErr w:type="spellStart"/>
      <w:r>
        <w:t>Hern</w:t>
      </w:r>
      <w:proofErr w:type="spellEnd"/>
      <w:r>
        <w:t xml:space="preserve"> verbannen und </w:t>
      </w:r>
      <w:proofErr w:type="spellStart"/>
      <w:r>
        <w:t>ire</w:t>
      </w:r>
      <w:proofErr w:type="spellEnd"/>
      <w:r>
        <w:t xml:space="preserve"> habe dem </w:t>
      </w:r>
      <w:proofErr w:type="spellStart"/>
      <w:r>
        <w:t>herscher</w:t>
      </w:r>
      <w:proofErr w:type="spellEnd"/>
      <w:r>
        <w:t xml:space="preserve"> der </w:t>
      </w:r>
      <w:proofErr w:type="spellStart"/>
      <w:r>
        <w:t>gantzen</w:t>
      </w:r>
      <w:proofErr w:type="spellEnd"/>
      <w:r>
        <w:t xml:space="preserve"> </w:t>
      </w:r>
      <w:proofErr w:type="spellStart"/>
      <w:r>
        <w:t>welt</w:t>
      </w:r>
      <w:proofErr w:type="spellEnd"/>
      <w:r>
        <w:t xml:space="preserve"> / </w:t>
      </w:r>
      <w:proofErr w:type="spellStart"/>
      <w:r>
        <w:t>heist</w:t>
      </w:r>
      <w:proofErr w:type="spellEnd"/>
      <w:r>
        <w:t xml:space="preserve"> Gott schaffen das der Juden feinde zu der Juden Gottesdienst </w:t>
      </w:r>
      <w:proofErr w:type="spellStart"/>
      <w:r>
        <w:t>helffen</w:t>
      </w:r>
      <w:proofErr w:type="spellEnd"/>
      <w:r>
        <w:t xml:space="preserve"> </w:t>
      </w:r>
      <w:proofErr w:type="spellStart"/>
      <w:r>
        <w:t>muessen</w:t>
      </w:r>
      <w:proofErr w:type="spellEnd"/>
      <w:r>
        <w:t xml:space="preserve"> </w:t>
      </w:r>
      <w:proofErr w:type="spellStart"/>
      <w:r>
        <w:t>umb</w:t>
      </w:r>
      <w:proofErr w:type="spellEnd"/>
      <w:r>
        <w:t xml:space="preserve"> CHRISTI willen der </w:t>
      </w:r>
      <w:proofErr w:type="spellStart"/>
      <w:r>
        <w:t>herschen</w:t>
      </w:r>
      <w:proofErr w:type="spellEnd"/>
      <w:r>
        <w:t xml:space="preserve"> </w:t>
      </w:r>
      <w:proofErr w:type="spellStart"/>
      <w:r>
        <w:t>sol</w:t>
      </w:r>
      <w:proofErr w:type="spellEnd"/>
      <w:r>
        <w:t xml:space="preserve"> </w:t>
      </w:r>
      <w:proofErr w:type="spellStart"/>
      <w:r>
        <w:t>uber</w:t>
      </w:r>
      <w:proofErr w:type="spellEnd"/>
      <w:r>
        <w:t xml:space="preserve"> alles nach dem achten Psalm. Als Es. 5. Cyrus den Juden </w:t>
      </w:r>
      <w:proofErr w:type="spellStart"/>
      <w:r>
        <w:t>guttes</w:t>
      </w:r>
      <w:proofErr w:type="spellEnd"/>
      <w:r>
        <w:t xml:space="preserve"> </w:t>
      </w:r>
      <w:proofErr w:type="spellStart"/>
      <w:r>
        <w:t>thet</w:t>
      </w:r>
      <w:proofErr w:type="spellEnd"/>
      <w:r>
        <w:t xml:space="preserve"> auch </w:t>
      </w:r>
      <w:proofErr w:type="spellStart"/>
      <w:r>
        <w:t>Keiser</w:t>
      </w:r>
      <w:proofErr w:type="spellEnd"/>
      <w:r>
        <w:t xml:space="preserve"> </w:t>
      </w:r>
      <w:proofErr w:type="spellStart"/>
      <w:r>
        <w:t>Langhand</w:t>
      </w:r>
      <w:proofErr w:type="spellEnd"/>
      <w:r>
        <w:t xml:space="preserve"> und andere mehr von welchen Josephus schreibet das sie den Juden zum Gottesdienst </w:t>
      </w:r>
      <w:proofErr w:type="spellStart"/>
      <w:r>
        <w:t>behulfflich</w:t>
      </w:r>
      <w:proofErr w:type="spellEnd"/>
      <w:r>
        <w:t xml:space="preserve"> gewest seien. Wie er nu mit </w:t>
      </w:r>
      <w:proofErr w:type="spellStart"/>
      <w:r>
        <w:t>disen</w:t>
      </w:r>
      <w:proofErr w:type="spellEnd"/>
      <w:r>
        <w:t xml:space="preserve"> </w:t>
      </w:r>
      <w:proofErr w:type="spellStart"/>
      <w:r>
        <w:t>wortten</w:t>
      </w:r>
      <w:proofErr w:type="spellEnd"/>
      <w:r>
        <w:t xml:space="preserve"> (</w:t>
      </w:r>
      <w:proofErr w:type="spellStart"/>
      <w:r>
        <w:t>darumb</w:t>
      </w:r>
      <w:proofErr w:type="spellEnd"/>
      <w:r>
        <w:t xml:space="preserve"> mache dich </w:t>
      </w:r>
      <w:proofErr w:type="spellStart"/>
      <w:r>
        <w:t>auff</w:t>
      </w:r>
      <w:proofErr w:type="spellEnd"/>
      <w:r>
        <w:t xml:space="preserve"> und dresche du Tochter </w:t>
      </w:r>
      <w:proofErr w:type="spellStart"/>
      <w:r>
        <w:t>zion</w:t>
      </w:r>
      <w:proofErr w:type="spellEnd"/>
      <w:r>
        <w:t xml:space="preserve"> / denn ich will dir Eisern </w:t>
      </w:r>
      <w:proofErr w:type="spellStart"/>
      <w:r>
        <w:t>hoerner</w:t>
      </w:r>
      <w:proofErr w:type="spellEnd"/>
      <w:r>
        <w:t xml:space="preserve"> und eherne </w:t>
      </w:r>
      <w:proofErr w:type="spellStart"/>
      <w:r>
        <w:t>klawen</w:t>
      </w:r>
      <w:proofErr w:type="spellEnd"/>
      <w:r>
        <w:t xml:space="preserve"> machen und </w:t>
      </w:r>
      <w:proofErr w:type="spellStart"/>
      <w:r>
        <w:t>solt</w:t>
      </w:r>
      <w:proofErr w:type="spellEnd"/>
      <w:r>
        <w:t xml:space="preserve"> viel </w:t>
      </w:r>
      <w:proofErr w:type="spellStart"/>
      <w:r>
        <w:t>voelcker</w:t>
      </w:r>
      <w:proofErr w:type="spellEnd"/>
      <w:r>
        <w:t xml:space="preserve"> </w:t>
      </w:r>
      <w:proofErr w:type="spellStart"/>
      <w:r>
        <w:t>zudreschen</w:t>
      </w:r>
      <w:proofErr w:type="spellEnd"/>
      <w:r>
        <w:t xml:space="preserve">) die verspotteten Juden so </w:t>
      </w:r>
      <w:proofErr w:type="spellStart"/>
      <w:r>
        <w:t>besorgeten</w:t>
      </w:r>
      <w:proofErr w:type="spellEnd"/>
      <w:r>
        <w:t xml:space="preserve"> Gottesdienst wurde gar untergehen im Babylonischen </w:t>
      </w:r>
      <w:proofErr w:type="spellStart"/>
      <w:r>
        <w:t>gefengnis</w:t>
      </w:r>
      <w:proofErr w:type="spellEnd"/>
      <w:r>
        <w:t xml:space="preserve"> damit </w:t>
      </w:r>
      <w:proofErr w:type="spellStart"/>
      <w:r>
        <w:t>troestet</w:t>
      </w:r>
      <w:proofErr w:type="spellEnd"/>
      <w:r>
        <w:t xml:space="preserve"> das gewaltige </w:t>
      </w:r>
      <w:proofErr w:type="spellStart"/>
      <w:r>
        <w:t>lerer</w:t>
      </w:r>
      <w:proofErr w:type="spellEnd"/>
      <w:r>
        <w:t xml:space="preserve"> und Propheten aus den Juden untern Heiden </w:t>
      </w:r>
      <w:proofErr w:type="spellStart"/>
      <w:r>
        <w:t>auffstehen</w:t>
      </w:r>
      <w:proofErr w:type="spellEnd"/>
      <w:r>
        <w:t xml:space="preserve"> werden die nicht anders viel Heiden mit Gotts </w:t>
      </w:r>
      <w:proofErr w:type="spellStart"/>
      <w:r>
        <w:t>wortt</w:t>
      </w:r>
      <w:proofErr w:type="spellEnd"/>
      <w:r>
        <w:t xml:space="preserve"> </w:t>
      </w:r>
      <w:proofErr w:type="spellStart"/>
      <w:r>
        <w:t>zudreschen</w:t>
      </w:r>
      <w:proofErr w:type="spellEnd"/>
      <w:r>
        <w:t xml:space="preserve"> und zu Gott </w:t>
      </w:r>
      <w:proofErr w:type="spellStart"/>
      <w:r>
        <w:t>bekeren</w:t>
      </w:r>
      <w:proofErr w:type="spellEnd"/>
      <w:r>
        <w:t xml:space="preserve"> werden gewaltiglich / denn ein </w:t>
      </w:r>
      <w:proofErr w:type="spellStart"/>
      <w:r>
        <w:t>mueder</w:t>
      </w:r>
      <w:proofErr w:type="spellEnd"/>
      <w:r>
        <w:t xml:space="preserve"> Ochs viel </w:t>
      </w:r>
      <w:proofErr w:type="spellStart"/>
      <w:r>
        <w:t>herttere</w:t>
      </w:r>
      <w:proofErr w:type="spellEnd"/>
      <w:r>
        <w:t xml:space="preserve"> </w:t>
      </w:r>
      <w:proofErr w:type="spellStart"/>
      <w:r>
        <w:t>tritte</w:t>
      </w:r>
      <w:proofErr w:type="spellEnd"/>
      <w:r>
        <w:t xml:space="preserve"> thut denn ein </w:t>
      </w:r>
      <w:proofErr w:type="spellStart"/>
      <w:r>
        <w:t>gerugeter</w:t>
      </w:r>
      <w:proofErr w:type="spellEnd"/>
      <w:r>
        <w:t xml:space="preserve">. Also will er mit </w:t>
      </w:r>
      <w:proofErr w:type="spellStart"/>
      <w:r>
        <w:t>disen</w:t>
      </w:r>
      <w:proofErr w:type="spellEnd"/>
      <w:r>
        <w:t xml:space="preserve"> </w:t>
      </w:r>
      <w:proofErr w:type="spellStart"/>
      <w:r>
        <w:t>wortten</w:t>
      </w:r>
      <w:proofErr w:type="spellEnd"/>
      <w:r>
        <w:t xml:space="preserve"> (so will ich </w:t>
      </w:r>
      <w:proofErr w:type="spellStart"/>
      <w:r>
        <w:t>ir</w:t>
      </w:r>
      <w:proofErr w:type="spellEnd"/>
      <w:r>
        <w:t xml:space="preserve"> gut dem </w:t>
      </w:r>
      <w:proofErr w:type="spellStart"/>
      <w:r>
        <w:t>Hern</w:t>
      </w:r>
      <w:proofErr w:type="spellEnd"/>
      <w:r>
        <w:t xml:space="preserve"> verbannen und </w:t>
      </w:r>
      <w:proofErr w:type="spellStart"/>
      <w:r>
        <w:t>ir</w:t>
      </w:r>
      <w:proofErr w:type="spellEnd"/>
      <w:r>
        <w:t xml:space="preserve"> habe dem </w:t>
      </w:r>
      <w:proofErr w:type="spellStart"/>
      <w:r>
        <w:t>herscher</w:t>
      </w:r>
      <w:proofErr w:type="spellEnd"/>
      <w:r>
        <w:t xml:space="preserve"> der </w:t>
      </w:r>
      <w:proofErr w:type="spellStart"/>
      <w:r>
        <w:t>gantzen</w:t>
      </w:r>
      <w:proofErr w:type="spellEnd"/>
      <w:r>
        <w:t xml:space="preserve"> </w:t>
      </w:r>
      <w:proofErr w:type="spellStart"/>
      <w:r>
        <w:t>welt</w:t>
      </w:r>
      <w:proofErr w:type="spellEnd"/>
      <w:r>
        <w:t xml:space="preserve">) die Juden so </w:t>
      </w:r>
      <w:proofErr w:type="spellStart"/>
      <w:r>
        <w:t>besorgeten</w:t>
      </w:r>
      <w:proofErr w:type="spellEnd"/>
      <w:r>
        <w:t xml:space="preserve"> weil in alles </w:t>
      </w:r>
      <w:proofErr w:type="spellStart"/>
      <w:r>
        <w:t>genomen</w:t>
      </w:r>
      <w:proofErr w:type="spellEnd"/>
      <w:r>
        <w:t xml:space="preserve"> wurde so wurden sie den Tempel und die Stad </w:t>
      </w:r>
      <w:proofErr w:type="spellStart"/>
      <w:r>
        <w:t>nimermehr</w:t>
      </w:r>
      <w:proofErr w:type="spellEnd"/>
      <w:r>
        <w:t xml:space="preserve"> </w:t>
      </w:r>
      <w:proofErr w:type="spellStart"/>
      <w:r>
        <w:t>widerbawen</w:t>
      </w:r>
      <w:proofErr w:type="spellEnd"/>
      <w:r>
        <w:t xml:space="preserve"> </w:t>
      </w:r>
      <w:proofErr w:type="spellStart"/>
      <w:r>
        <w:t>koennen</w:t>
      </w:r>
      <w:proofErr w:type="spellEnd"/>
      <w:r>
        <w:t xml:space="preserve"> / </w:t>
      </w:r>
      <w:proofErr w:type="spellStart"/>
      <w:r>
        <w:t>troesten</w:t>
      </w:r>
      <w:proofErr w:type="spellEnd"/>
      <w:r>
        <w:t xml:space="preserve"> und </w:t>
      </w:r>
      <w:proofErr w:type="spellStart"/>
      <w:r>
        <w:t>inen</w:t>
      </w:r>
      <w:proofErr w:type="spellEnd"/>
      <w:r>
        <w:t xml:space="preserve"> </w:t>
      </w:r>
      <w:proofErr w:type="spellStart"/>
      <w:r>
        <w:t>verheissen</w:t>
      </w:r>
      <w:proofErr w:type="spellEnd"/>
      <w:r>
        <w:t xml:space="preserve"> / das eben die Heiden so von der Juden gut reich werden </w:t>
      </w:r>
      <w:proofErr w:type="spellStart"/>
      <w:r>
        <w:t>dasselbig</w:t>
      </w:r>
      <w:proofErr w:type="spellEnd"/>
      <w:r>
        <w:t xml:space="preserve"> gut dazu </w:t>
      </w:r>
      <w:proofErr w:type="spellStart"/>
      <w:r>
        <w:t>samlen</w:t>
      </w:r>
      <w:proofErr w:type="spellEnd"/>
      <w:r>
        <w:t xml:space="preserve"> sollen das sie es wider geben zum </w:t>
      </w:r>
      <w:proofErr w:type="spellStart"/>
      <w:r>
        <w:t>bawe</w:t>
      </w:r>
      <w:proofErr w:type="spellEnd"/>
      <w:r>
        <w:t xml:space="preserve"> des Tempels und der Stad / darein CHRISTUS aller </w:t>
      </w:r>
      <w:proofErr w:type="spellStart"/>
      <w:r>
        <w:t>welt</w:t>
      </w:r>
      <w:proofErr w:type="spellEnd"/>
      <w:r>
        <w:t xml:space="preserve"> </w:t>
      </w:r>
      <w:proofErr w:type="spellStart"/>
      <w:r>
        <w:t>herscher</w:t>
      </w:r>
      <w:proofErr w:type="spellEnd"/>
      <w:r>
        <w:t xml:space="preserve"> </w:t>
      </w:r>
      <w:proofErr w:type="spellStart"/>
      <w:r>
        <w:t>komen</w:t>
      </w:r>
      <w:proofErr w:type="spellEnd"/>
      <w:r>
        <w:t xml:space="preserve"> </w:t>
      </w:r>
      <w:proofErr w:type="spellStart"/>
      <w:r>
        <w:t>sol</w:t>
      </w:r>
      <w:proofErr w:type="spellEnd"/>
      <w:r>
        <w:t xml:space="preserve"> allen </w:t>
      </w:r>
      <w:proofErr w:type="spellStart"/>
      <w:r>
        <w:t>glewbigen</w:t>
      </w:r>
      <w:proofErr w:type="spellEnd"/>
      <w:r>
        <w:t xml:space="preserve"> zur ewigen </w:t>
      </w:r>
      <w:proofErr w:type="spellStart"/>
      <w:r>
        <w:t>gerechtickeit</w:t>
      </w:r>
      <w:proofErr w:type="spellEnd"/>
      <w:r>
        <w:t xml:space="preserve"> und </w:t>
      </w:r>
      <w:proofErr w:type="spellStart"/>
      <w:r>
        <w:t>selickeit</w:t>
      </w:r>
      <w:proofErr w:type="spellEnd"/>
      <w:r>
        <w:t xml:space="preserve">. Nu </w:t>
      </w:r>
    </w:p>
    <w:p w14:paraId="1377276A" w14:textId="77777777" w:rsidR="007C3290" w:rsidRDefault="007C3290" w:rsidP="007C3290">
      <w:pPr>
        <w:pStyle w:val="berschrift3"/>
      </w:pPr>
      <w:r>
        <w:t xml:space="preserve">Wie es den Juden vor dem Babylonischen </w:t>
      </w:r>
      <w:proofErr w:type="spellStart"/>
      <w:r>
        <w:t>gefengnis</w:t>
      </w:r>
      <w:proofErr w:type="spellEnd"/>
      <w:r>
        <w:t xml:space="preserve"> gehen sol.</w:t>
      </w:r>
    </w:p>
    <w:p w14:paraId="5D2FD2D1" w14:textId="77777777" w:rsidR="007C3290" w:rsidRDefault="007C3290" w:rsidP="007C3290">
      <w:pPr>
        <w:pStyle w:val="StandardWeb"/>
      </w:pPr>
      <w:r>
        <w:t xml:space="preserve">Denn was will er anders mit </w:t>
      </w:r>
      <w:proofErr w:type="spellStart"/>
      <w:r>
        <w:t>disen</w:t>
      </w:r>
      <w:proofErr w:type="spellEnd"/>
      <w:r>
        <w:t xml:space="preserve"> </w:t>
      </w:r>
      <w:proofErr w:type="spellStart"/>
      <w:r>
        <w:t>wortten</w:t>
      </w:r>
      <w:proofErr w:type="spellEnd"/>
      <w:r>
        <w:t xml:space="preserve"> (Aber nu du Kriegerin </w:t>
      </w:r>
      <w:proofErr w:type="spellStart"/>
      <w:r>
        <w:t>rueste</w:t>
      </w:r>
      <w:proofErr w:type="spellEnd"/>
      <w:r>
        <w:t xml:space="preserve"> dich / denn man wird uns </w:t>
      </w:r>
      <w:proofErr w:type="spellStart"/>
      <w:r>
        <w:t>belegern</w:t>
      </w:r>
      <w:proofErr w:type="spellEnd"/>
      <w:r>
        <w:t xml:space="preserve"> und den Richter Israel mit der Ruten </w:t>
      </w:r>
      <w:proofErr w:type="spellStart"/>
      <w:r>
        <w:t>auff</w:t>
      </w:r>
      <w:proofErr w:type="spellEnd"/>
      <w:r>
        <w:t xml:space="preserve"> den backen </w:t>
      </w:r>
      <w:proofErr w:type="spellStart"/>
      <w:r>
        <w:t>schlahen</w:t>
      </w:r>
      <w:proofErr w:type="spellEnd"/>
      <w:r>
        <w:t xml:space="preserve">) weissagen / denn / </w:t>
      </w:r>
      <w:proofErr w:type="spellStart"/>
      <w:r>
        <w:t>wiewol</w:t>
      </w:r>
      <w:proofErr w:type="spellEnd"/>
      <w:r>
        <w:t xml:space="preserve"> </w:t>
      </w:r>
      <w:proofErr w:type="spellStart"/>
      <w:r>
        <w:t>ir</w:t>
      </w:r>
      <w:proofErr w:type="spellEnd"/>
      <w:r>
        <w:t xml:space="preserve"> die Heiden </w:t>
      </w:r>
      <w:proofErr w:type="spellStart"/>
      <w:r>
        <w:t>zudresschen</w:t>
      </w:r>
      <w:proofErr w:type="spellEnd"/>
      <w:r>
        <w:t xml:space="preserve"> und </w:t>
      </w:r>
      <w:proofErr w:type="spellStart"/>
      <w:r>
        <w:t>ir</w:t>
      </w:r>
      <w:proofErr w:type="spellEnd"/>
      <w:r>
        <w:t xml:space="preserve"> viel zu Gott </w:t>
      </w:r>
      <w:proofErr w:type="spellStart"/>
      <w:r>
        <w:t>bekeren</w:t>
      </w:r>
      <w:proofErr w:type="spellEnd"/>
      <w:r>
        <w:t xml:space="preserve"> werdet / dennoch werdet </w:t>
      </w:r>
      <w:proofErr w:type="spellStart"/>
      <w:r>
        <w:t>ir</w:t>
      </w:r>
      <w:proofErr w:type="spellEnd"/>
      <w:r>
        <w:t xml:space="preserve"> vorhin kriegen </w:t>
      </w:r>
      <w:proofErr w:type="spellStart"/>
      <w:r>
        <w:t>mussen</w:t>
      </w:r>
      <w:proofErr w:type="spellEnd"/>
      <w:r>
        <w:t xml:space="preserve"> / und wenn Jerusalem erobert wird vom feinde so wirds dem Richter Israel </w:t>
      </w:r>
      <w:proofErr w:type="spellStart"/>
      <w:r>
        <w:t>seer</w:t>
      </w:r>
      <w:proofErr w:type="spellEnd"/>
      <w:r>
        <w:t xml:space="preserve"> </w:t>
      </w:r>
      <w:proofErr w:type="spellStart"/>
      <w:r>
        <w:t>ubelgehen</w:t>
      </w:r>
      <w:proofErr w:type="spellEnd"/>
      <w:r>
        <w:t xml:space="preserve">. </w:t>
      </w:r>
    </w:p>
    <w:p w14:paraId="0EB77671" w14:textId="77777777" w:rsidR="007C3290" w:rsidRDefault="007C3290" w:rsidP="007C3290">
      <w:pPr>
        <w:pStyle w:val="StandardWeb"/>
      </w:pPr>
      <w:proofErr w:type="spellStart"/>
      <w:r>
        <w:t>Geprediget</w:t>
      </w:r>
      <w:proofErr w:type="spellEnd"/>
      <w:r>
        <w:t xml:space="preserve"> zu </w:t>
      </w:r>
      <w:proofErr w:type="spellStart"/>
      <w:r>
        <w:t>Marpurg</w:t>
      </w:r>
      <w:proofErr w:type="spellEnd"/>
      <w:r>
        <w:t xml:space="preserve"> 1537. </w:t>
      </w:r>
      <w:r>
        <w:br/>
        <w:t xml:space="preserve">Geschrieben zu </w:t>
      </w:r>
      <w:proofErr w:type="spellStart"/>
      <w:r>
        <w:t>Luebeck</w:t>
      </w:r>
      <w:proofErr w:type="spellEnd"/>
      <w:r>
        <w:t xml:space="preserve"> 1550. </w:t>
      </w:r>
    </w:p>
    <w:p w14:paraId="2F4790B6" w14:textId="77777777" w:rsidR="007C3290" w:rsidRDefault="007C3290" w:rsidP="007C3290">
      <w:pPr>
        <w:pStyle w:val="StandardWeb"/>
      </w:pPr>
      <w:r>
        <w:rPr>
          <w:rStyle w:val="HTMLCode"/>
        </w:rPr>
        <w:t>Aus dem Original abgeschrieben</w:t>
      </w:r>
      <w:r>
        <w:t xml:space="preserve"> </w:t>
      </w:r>
    </w:p>
    <w:p w14:paraId="4E371F68" w14:textId="3DE84D90" w:rsidR="00BD71A4" w:rsidRDefault="00BD71A4">
      <w:pPr>
        <w:spacing w:after="0" w:line="240" w:lineRule="auto"/>
      </w:pPr>
    </w:p>
    <w:p w14:paraId="33BCAB0E" w14:textId="77777777" w:rsidR="00BD71A4" w:rsidRDefault="00BD71A4">
      <w:pPr>
        <w:spacing w:after="0" w:line="240" w:lineRule="auto"/>
        <w:rPr>
          <w:rFonts w:eastAsia="Times New Roman"/>
          <w:b/>
          <w:bCs/>
          <w:color w:val="000000"/>
          <w:kern w:val="36"/>
          <w:sz w:val="36"/>
          <w:szCs w:val="48"/>
          <w:lang w:eastAsia="de-DE"/>
        </w:rPr>
      </w:pPr>
      <w:r>
        <w:br w:type="page"/>
      </w:r>
    </w:p>
    <w:p w14:paraId="67FAFC7E" w14:textId="77777777" w:rsidR="00D5498D" w:rsidRPr="00D5498D" w:rsidRDefault="00D5498D" w:rsidP="008E63BE">
      <w:pPr>
        <w:pStyle w:val="berschrift1"/>
      </w:pPr>
      <w:r w:rsidRPr="00D5498D">
        <w:t>Quellen:</w:t>
      </w:r>
    </w:p>
    <w:p w14:paraId="22B567C2"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45A4C3A" w14:textId="77777777" w:rsidR="00BD71A4" w:rsidRDefault="005610A3"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72B233D" w14:textId="77777777" w:rsidR="00BD71A4" w:rsidRDefault="005610A3"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0CF3B0A8" w14:textId="77777777" w:rsidR="00BD71A4" w:rsidRDefault="005610A3"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7BCCDA2B" w14:textId="77777777" w:rsidR="00BD71A4" w:rsidRDefault="005610A3"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7CDAAC3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C0D98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0B0283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104A744"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A91C641" w14:textId="77777777" w:rsidR="00082307" w:rsidRDefault="00BD71A4" w:rsidP="00BD71A4">
      <w:pPr>
        <w:pStyle w:val="berschrift1"/>
      </w:pPr>
      <w:r>
        <w:t>Spendenaufruf</w:t>
      </w:r>
    </w:p>
    <w:p w14:paraId="156F6A55"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E4EF3A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5E53C8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6500D8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82442B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21F7F27" w14:textId="77777777" w:rsidR="00BD71A4" w:rsidRDefault="005610A3"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D5DE8D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36BB3D2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824E27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A10FA5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861F41E"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034"/>
    <w:rsid w:val="000700B0"/>
    <w:rsid w:val="00082307"/>
    <w:rsid w:val="000C66E5"/>
    <w:rsid w:val="000D088F"/>
    <w:rsid w:val="00122BD9"/>
    <w:rsid w:val="001F54C4"/>
    <w:rsid w:val="0022039F"/>
    <w:rsid w:val="00272484"/>
    <w:rsid w:val="00297F83"/>
    <w:rsid w:val="002E6D11"/>
    <w:rsid w:val="00381C0C"/>
    <w:rsid w:val="00537F59"/>
    <w:rsid w:val="005610A3"/>
    <w:rsid w:val="00636F93"/>
    <w:rsid w:val="007166CE"/>
    <w:rsid w:val="00737EF6"/>
    <w:rsid w:val="00760119"/>
    <w:rsid w:val="007C3290"/>
    <w:rsid w:val="007E1779"/>
    <w:rsid w:val="0083667B"/>
    <w:rsid w:val="008D7463"/>
    <w:rsid w:val="008E417E"/>
    <w:rsid w:val="008E63BE"/>
    <w:rsid w:val="00B365E5"/>
    <w:rsid w:val="00BD71A4"/>
    <w:rsid w:val="00C35859"/>
    <w:rsid w:val="00CC4EAC"/>
    <w:rsid w:val="00D14D4F"/>
    <w:rsid w:val="00D5498D"/>
    <w:rsid w:val="00D56329"/>
    <w:rsid w:val="00DC3900"/>
    <w:rsid w:val="00DF61FA"/>
    <w:rsid w:val="00E940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35E5F"/>
  <w15:chartTrackingRefBased/>
  <w15:docId w15:val="{0E6743A9-8B10-4808-899D-4420990D3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7C3290"/>
    <w:rPr>
      <w:i/>
      <w:iCs/>
    </w:rPr>
  </w:style>
  <w:style w:type="character" w:styleId="HTMLCode">
    <w:name w:val="HTML Code"/>
    <w:basedOn w:val="Absatz-Standardschriftart"/>
    <w:uiPriority w:val="99"/>
    <w:semiHidden/>
    <w:unhideWhenUsed/>
    <w:rsid w:val="007C329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4387376">
      <w:bodyDiv w:val="1"/>
      <w:marLeft w:val="0"/>
      <w:marRight w:val="0"/>
      <w:marTop w:val="0"/>
      <w:marBottom w:val="0"/>
      <w:divBdr>
        <w:top w:val="none" w:sz="0" w:space="0" w:color="auto"/>
        <w:left w:val="none" w:sz="0" w:space="0" w:color="auto"/>
        <w:bottom w:val="none" w:sz="0" w:space="0" w:color="auto"/>
        <w:right w:val="none" w:sz="0" w:space="0" w:color="auto"/>
      </w:divBdr>
      <w:divsChild>
        <w:div w:id="15814581">
          <w:marLeft w:val="0"/>
          <w:marRight w:val="0"/>
          <w:marTop w:val="0"/>
          <w:marBottom w:val="0"/>
          <w:divBdr>
            <w:top w:val="none" w:sz="0" w:space="0" w:color="auto"/>
            <w:left w:val="none" w:sz="0" w:space="0" w:color="auto"/>
            <w:bottom w:val="none" w:sz="0" w:space="0" w:color="auto"/>
            <w:right w:val="none" w:sz="0" w:space="0" w:color="auto"/>
          </w:divBdr>
        </w:div>
        <w:div w:id="1934391699">
          <w:marLeft w:val="0"/>
          <w:marRight w:val="0"/>
          <w:marTop w:val="0"/>
          <w:marBottom w:val="0"/>
          <w:divBdr>
            <w:top w:val="none" w:sz="0" w:space="0" w:color="auto"/>
            <w:left w:val="none" w:sz="0" w:space="0" w:color="auto"/>
            <w:bottom w:val="none" w:sz="0" w:space="0" w:color="auto"/>
            <w:right w:val="none" w:sz="0" w:space="0" w:color="auto"/>
          </w:divBdr>
        </w:div>
        <w:div w:id="681476078">
          <w:marLeft w:val="0"/>
          <w:marRight w:val="0"/>
          <w:marTop w:val="0"/>
          <w:marBottom w:val="0"/>
          <w:divBdr>
            <w:top w:val="none" w:sz="0" w:space="0" w:color="auto"/>
            <w:left w:val="none" w:sz="0" w:space="0" w:color="auto"/>
            <w:bottom w:val="none" w:sz="0" w:space="0" w:color="auto"/>
            <w:right w:val="none" w:sz="0" w:space="0" w:color="auto"/>
          </w:divBdr>
        </w:div>
        <w:div w:id="2045211958">
          <w:marLeft w:val="0"/>
          <w:marRight w:val="0"/>
          <w:marTop w:val="0"/>
          <w:marBottom w:val="0"/>
          <w:divBdr>
            <w:top w:val="none" w:sz="0" w:space="0" w:color="auto"/>
            <w:left w:val="none" w:sz="0" w:space="0" w:color="auto"/>
            <w:bottom w:val="none" w:sz="0" w:space="0" w:color="auto"/>
            <w:right w:val="none" w:sz="0" w:space="0" w:color="auto"/>
          </w:divBdr>
        </w:div>
        <w:div w:id="1125543096">
          <w:marLeft w:val="0"/>
          <w:marRight w:val="0"/>
          <w:marTop w:val="0"/>
          <w:marBottom w:val="0"/>
          <w:divBdr>
            <w:top w:val="none" w:sz="0" w:space="0" w:color="auto"/>
            <w:left w:val="none" w:sz="0" w:space="0" w:color="auto"/>
            <w:bottom w:val="none" w:sz="0" w:space="0" w:color="auto"/>
            <w:right w:val="none" w:sz="0" w:space="0" w:color="auto"/>
          </w:divBdr>
        </w:div>
        <w:div w:id="2104496737">
          <w:marLeft w:val="0"/>
          <w:marRight w:val="0"/>
          <w:marTop w:val="0"/>
          <w:marBottom w:val="0"/>
          <w:divBdr>
            <w:top w:val="none" w:sz="0" w:space="0" w:color="auto"/>
            <w:left w:val="none" w:sz="0" w:space="0" w:color="auto"/>
            <w:bottom w:val="none" w:sz="0" w:space="0" w:color="auto"/>
            <w:right w:val="none" w:sz="0" w:space="0" w:color="auto"/>
          </w:divBdr>
        </w:div>
        <w:div w:id="744842752">
          <w:marLeft w:val="0"/>
          <w:marRight w:val="0"/>
          <w:marTop w:val="0"/>
          <w:marBottom w:val="0"/>
          <w:divBdr>
            <w:top w:val="none" w:sz="0" w:space="0" w:color="auto"/>
            <w:left w:val="none" w:sz="0" w:space="0" w:color="auto"/>
            <w:bottom w:val="none" w:sz="0" w:space="0" w:color="auto"/>
            <w:right w:val="none" w:sz="0" w:space="0" w:color="auto"/>
          </w:divBdr>
        </w:div>
        <w:div w:id="1158040049">
          <w:marLeft w:val="0"/>
          <w:marRight w:val="0"/>
          <w:marTop w:val="0"/>
          <w:marBottom w:val="0"/>
          <w:divBdr>
            <w:top w:val="none" w:sz="0" w:space="0" w:color="auto"/>
            <w:left w:val="none" w:sz="0" w:space="0" w:color="auto"/>
            <w:bottom w:val="none" w:sz="0" w:space="0" w:color="auto"/>
            <w:right w:val="none" w:sz="0" w:space="0" w:color="auto"/>
          </w:divBdr>
        </w:div>
        <w:div w:id="1036003806">
          <w:marLeft w:val="0"/>
          <w:marRight w:val="0"/>
          <w:marTop w:val="0"/>
          <w:marBottom w:val="0"/>
          <w:divBdr>
            <w:top w:val="none" w:sz="0" w:space="0" w:color="auto"/>
            <w:left w:val="none" w:sz="0" w:space="0" w:color="auto"/>
            <w:bottom w:val="none" w:sz="0" w:space="0" w:color="auto"/>
            <w:right w:val="none" w:sz="0" w:space="0" w:color="auto"/>
          </w:divBdr>
        </w:div>
        <w:div w:id="1205557797">
          <w:marLeft w:val="0"/>
          <w:marRight w:val="0"/>
          <w:marTop w:val="0"/>
          <w:marBottom w:val="0"/>
          <w:divBdr>
            <w:top w:val="none" w:sz="0" w:space="0" w:color="auto"/>
            <w:left w:val="none" w:sz="0" w:space="0" w:color="auto"/>
            <w:bottom w:val="none" w:sz="0" w:space="0" w:color="auto"/>
            <w:right w:val="none" w:sz="0" w:space="0" w:color="auto"/>
          </w:divBdr>
        </w:div>
        <w:div w:id="1294679594">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21030">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16</Pages>
  <Words>6398</Words>
  <Characters>40310</Characters>
  <Application>Microsoft Office Word</Application>
  <DocSecurity>0</DocSecurity>
  <Lines>335</Lines>
  <Paragraphs>93</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46615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dem Richter unter allen voelckern</dc:title>
  <dc:subject/>
  <dc:creator>Draconites, Johannes</dc:creator>
  <cp:keywords/>
  <dc:description/>
  <cp:lastModifiedBy>webmaster@glaubensstimme.de</cp:lastModifiedBy>
  <cp:revision>3</cp:revision>
  <dcterms:created xsi:type="dcterms:W3CDTF">2021-11-21T15:29:00Z</dcterms:created>
  <dcterms:modified xsi:type="dcterms:W3CDTF">2021-11-21T19:18:00Z</dcterms:modified>
  <dc:language>de</dc:language>
</cp:coreProperties>
</file>